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09B2E" w14:textId="77777777" w:rsidR="000A487B" w:rsidRDefault="000A487B" w:rsidP="000A487B">
      <w:pPr>
        <w:pStyle w:val="documenttype"/>
        <w:sectPr w:rsidR="000A487B" w:rsidSect="00443BC8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2483" w:right="1247" w:bottom="1191" w:left="1247" w:header="323" w:footer="471" w:gutter="0"/>
          <w:cols w:space="708"/>
          <w:titlePg/>
          <w:docGrid w:linePitch="360"/>
        </w:sectPr>
      </w:pPr>
    </w:p>
    <w:p w14:paraId="0EBE0AB5" w14:textId="77777777" w:rsidR="008275DA" w:rsidRDefault="00000000" w:rsidP="000645F7">
      <w:pPr>
        <w:pStyle w:val="documenttype"/>
      </w:pPr>
      <w:sdt>
        <w:sdtPr>
          <w:alias w:val="documenttype"/>
          <w:tag w:val="documenttype"/>
          <w:id w:val="441200184"/>
          <w:lock w:val="sdtLocked"/>
          <w:placeholder>
            <w:docPart w:val="D719DC80CF124FC3800D59B7DFA40BEB"/>
          </w:placeholder>
        </w:sdtPr>
        <w:sdtContent>
          <w:r w:rsidR="008D6807">
            <w:t>NOTA</w:t>
          </w:r>
        </w:sdtContent>
      </w:sdt>
    </w:p>
    <w:p w14:paraId="2BAD70CF" w14:textId="27351EE3" w:rsidR="008275DA" w:rsidRPr="005D2712" w:rsidRDefault="00000000" w:rsidP="006A4542">
      <w:pPr>
        <w:pStyle w:val="Titel"/>
      </w:pPr>
      <w:sdt>
        <w:sdtPr>
          <w:alias w:val="titel_document"/>
          <w:tag w:val="titel_document"/>
          <w:id w:val="964857934"/>
          <w:lock w:val="sdtLocked"/>
          <w:placeholder>
            <w:docPart w:val="5996D3A4A2344A2DA489D2C225291C5F"/>
          </w:placeholder>
          <w:dataBinding w:xpath="/root[1]/titel[1]" w:storeItemID="{CA1B0BD9-A7F3-4B5F-AAF5-B95B599EA456}"/>
          <w:text/>
        </w:sdtPr>
        <w:sdtContent>
          <w:r w:rsidR="00175FAB">
            <w:rPr>
              <w:rFonts w:ascii="Gilroy SemiBold" w:hAnsi="Gilroy SemiBold"/>
            </w:rPr>
            <w:t>Copy uitnodigen vrijwilligers</w:t>
          </w:r>
        </w:sdtContent>
      </w:sdt>
    </w:p>
    <w:p w14:paraId="37CD91BD" w14:textId="6E0F6D8E" w:rsidR="000E7405" w:rsidRDefault="008275DA" w:rsidP="0075483C">
      <w:pPr>
        <w:pStyle w:val="datumnota"/>
      </w:pPr>
      <w:r w:rsidRPr="0075483C">
        <w:rPr>
          <w:b/>
        </w:rPr>
        <w:t>Datum:</w:t>
      </w:r>
      <w:r w:rsidRPr="0075483C">
        <w:t xml:space="preserve"> </w:t>
      </w:r>
      <w:sdt>
        <w:sdtPr>
          <w:alias w:val="publicatiedatum"/>
          <w:tag w:val="publicatiedatum"/>
          <w:id w:val="212547194"/>
          <w:lock w:val="sdtLocked"/>
          <w:placeholder>
            <w:docPart w:val="432ECC3A1807422ABEC0605E3EF0EBCE"/>
          </w:placeholder>
          <w:dataBinding w:xpath="/root[1]/datum[1]" w:storeItemID="{CA1B0BD9-A7F3-4B5F-AAF5-B95B599EA456}"/>
          <w:date w:fullDate="2025-01-15T00:00:00Z">
            <w:dateFormat w:val="d MMMM yyyy"/>
            <w:lid w:val="nl-BE"/>
            <w:storeMappedDataAs w:val="dateTime"/>
            <w:calendar w:val="gregorian"/>
          </w:date>
        </w:sdtPr>
        <w:sdtContent>
          <w:r w:rsidR="00175FAB">
            <w:t>15 januari 2025</w:t>
          </w:r>
        </w:sdtContent>
      </w:sdt>
    </w:p>
    <w:p w14:paraId="553121CA" w14:textId="45757A2A" w:rsidR="00492D22" w:rsidRDefault="00175FAB">
      <w:pPr>
        <w:spacing w:before="0" w:line="240" w:lineRule="auto"/>
      </w:pPr>
      <w:r w:rsidRPr="00175FAB">
        <w:t>H</w:t>
      </w:r>
      <w:r>
        <w:t>ey</w:t>
      </w:r>
      <w:r w:rsidRPr="00175FAB">
        <w:t xml:space="preserve">! </w:t>
      </w:r>
      <w:r w:rsidRPr="00175FAB">
        <w:rPr>
          <w:rFonts w:ascii="Segoe UI Emoji" w:hAnsi="Segoe UI Emoji" w:cs="Segoe UI Emoji"/>
        </w:rPr>
        <w:t>👋</w:t>
      </w:r>
      <w:r>
        <w:rPr>
          <w:rFonts w:ascii="Segoe UI Emoji" w:hAnsi="Segoe UI Emoji" w:cs="Segoe UI Emoji"/>
        </w:rPr>
        <w:br/>
      </w:r>
      <w:r w:rsidRPr="00175FAB">
        <w:t xml:space="preserve">Zin om nieuwe dingen te leren en inspiratie op te doen? </w:t>
      </w:r>
      <w:r>
        <w:br/>
        <w:t>Je kan op 21 en 22 januari deelnemen aan</w:t>
      </w:r>
      <w:r w:rsidRPr="00175FAB">
        <w:t xml:space="preserve"> Fourage, d</w:t>
      </w:r>
      <w:r>
        <w:t>e</w:t>
      </w:r>
      <w:r w:rsidRPr="00175FAB">
        <w:t xml:space="preserve"> vormingstweedaagse van De Ambrassade. </w:t>
      </w:r>
      <w:r>
        <w:br/>
      </w:r>
      <w:r w:rsidRPr="00175FAB">
        <w:t xml:space="preserve">Vooral op zaterdag zijn er toffe workshops speciaal voor vrijwilligers. En goed nieuws: </w:t>
      </w:r>
      <w:r>
        <w:t xml:space="preserve">vrijwilligers nemen deel tegen het </w:t>
      </w:r>
      <w:r w:rsidRPr="00175FAB">
        <w:t xml:space="preserve">sociaal tarief van €25 per dagdeel! </w:t>
      </w:r>
      <w:r>
        <w:br/>
        <w:t xml:space="preserve">Check het programma: </w:t>
      </w:r>
      <w:hyperlink r:id="rId15" w:history="1">
        <w:r w:rsidRPr="00BD16B5">
          <w:rPr>
            <w:rStyle w:val="Hyperlink"/>
          </w:rPr>
          <w:t>https://ambrassade.be/nl/kalender/fourage-2025</w:t>
        </w:r>
      </w:hyperlink>
    </w:p>
    <w:p w14:paraId="27A608AD" w14:textId="77777777" w:rsidR="00175FAB" w:rsidRDefault="00175FAB">
      <w:pPr>
        <w:spacing w:before="0" w:line="240" w:lineRule="auto"/>
        <w:rPr>
          <w:rFonts w:ascii="Gilroy SemiBold" w:eastAsiaTheme="majorEastAsia" w:hAnsi="Gilroy SemiBold" w:cstheme="majorBidi"/>
          <w:b/>
          <w:bCs/>
          <w:color w:val="000000" w:themeColor="text1"/>
          <w:sz w:val="20"/>
          <w:szCs w:val="20"/>
        </w:rPr>
      </w:pPr>
    </w:p>
    <w:p w14:paraId="58EA1E18" w14:textId="77777777" w:rsidR="00B83822" w:rsidRPr="009456B3" w:rsidRDefault="00B83822" w:rsidP="00770551">
      <w:pPr>
        <w:pStyle w:val="Kop3"/>
        <w:numPr>
          <w:ilvl w:val="0"/>
          <w:numId w:val="0"/>
        </w:numPr>
      </w:pPr>
    </w:p>
    <w:sectPr w:rsidR="00B83822" w:rsidRPr="009456B3" w:rsidSect="00443BC8">
      <w:headerReference w:type="default" r:id="rId16"/>
      <w:type w:val="continuous"/>
      <w:pgSz w:w="11906" w:h="16838" w:code="9"/>
      <w:pgMar w:top="1985" w:right="1247" w:bottom="1191" w:left="1247" w:header="323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EA6D7" w14:textId="77777777" w:rsidR="00C54EF2" w:rsidRDefault="00C54EF2" w:rsidP="00E95A33">
      <w:pPr>
        <w:spacing w:before="0" w:line="240" w:lineRule="auto"/>
      </w:pPr>
      <w:r>
        <w:separator/>
      </w:r>
    </w:p>
  </w:endnote>
  <w:endnote w:type="continuationSeparator" w:id="0">
    <w:p w14:paraId="388D3E5A" w14:textId="77777777" w:rsidR="00C54EF2" w:rsidRDefault="00C54EF2" w:rsidP="00E95A3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roy SemiBold">
    <w:panose1 w:val="000007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roy ExtraBold">
    <w:panose1 w:val="000009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B157" w14:textId="2BF56B9E" w:rsidR="000A487B" w:rsidRPr="00D9486F" w:rsidRDefault="00000000" w:rsidP="00D9486F">
    <w:pPr>
      <w:pStyle w:val="Voettekst"/>
    </w:pPr>
    <w:sdt>
      <w:sdtPr>
        <w:alias w:val="titel_foot"/>
        <w:tag w:val="titel_foot"/>
        <w:id w:val="150641427"/>
        <w:lock w:val="sdtLocked"/>
        <w:placeholder>
          <w:docPart w:val="432ECC3A1807422ABEC0605E3EF0EBCE"/>
        </w:placeholder>
        <w:dataBinding w:xpath="/root[1]/titel[1]" w:storeItemID="{CA1B0BD9-A7F3-4B5F-AAF5-B95B599EA456}"/>
        <w:text/>
      </w:sdtPr>
      <w:sdtContent>
        <w:r w:rsidR="00175FAB">
          <w:t>Copy uitnodigen vrijwilligers</w:t>
        </w:r>
      </w:sdtContent>
    </w:sdt>
    <w:r w:rsidR="000A487B" w:rsidRPr="00D9486F">
      <w:t xml:space="preserve">   •   </w:t>
    </w:r>
    <w:sdt>
      <w:sdtPr>
        <w:alias w:val="datum_foot"/>
        <w:tag w:val="datum_foot"/>
        <w:id w:val="-2002105301"/>
        <w:lock w:val="sdtLocked"/>
        <w:dataBinding w:xpath="/root[1]/datum[1]" w:storeItemID="{CA1B0BD9-A7F3-4B5F-AAF5-B95B599EA456}"/>
        <w:date w:fullDate="2025-01-15T00:00:00Z">
          <w:dateFormat w:val="d MMMM yyyy"/>
          <w:lid w:val="nl-BE"/>
          <w:storeMappedDataAs w:val="dateTime"/>
          <w:calendar w:val="gregorian"/>
        </w:date>
      </w:sdtPr>
      <w:sdtContent>
        <w:r w:rsidR="00175FAB">
          <w:t>15 januari 2025</w:t>
        </w:r>
      </w:sdtContent>
    </w:sdt>
    <w:r w:rsidR="000A487B" w:rsidRPr="00D9486F">
      <w:t xml:space="preserve">   •   pagina </w:t>
    </w:r>
    <w:r w:rsidR="000A487B" w:rsidRPr="00D9486F">
      <w:fldChar w:fldCharType="begin"/>
    </w:r>
    <w:r w:rsidR="000A487B" w:rsidRPr="00D9486F">
      <w:instrText>PAGE   \* MERGEFORMAT</w:instrText>
    </w:r>
    <w:r w:rsidR="000A487B" w:rsidRPr="00D9486F">
      <w:fldChar w:fldCharType="separate"/>
    </w:r>
    <w:r w:rsidR="00D02523">
      <w:rPr>
        <w:noProof/>
      </w:rPr>
      <w:t>1</w:t>
    </w:r>
    <w:r w:rsidR="000A487B" w:rsidRPr="00D9486F">
      <w:fldChar w:fldCharType="end"/>
    </w:r>
    <w:r w:rsidR="000A487B" w:rsidRPr="00D9486F">
      <w:t xml:space="preserve"> &gt; </w:t>
    </w:r>
    <w:r w:rsidR="009B2F58">
      <w:rPr>
        <w:noProof/>
      </w:rPr>
      <w:fldChar w:fldCharType="begin"/>
    </w:r>
    <w:r w:rsidR="009B2F58">
      <w:rPr>
        <w:noProof/>
      </w:rPr>
      <w:instrText>NUMPAGES  \* Arabic  \* MERGEFORMAT</w:instrText>
    </w:r>
    <w:r w:rsidR="009B2F58">
      <w:rPr>
        <w:noProof/>
      </w:rPr>
      <w:fldChar w:fldCharType="separate"/>
    </w:r>
    <w:r w:rsidR="00D02523">
      <w:rPr>
        <w:noProof/>
      </w:rPr>
      <w:t>1</w:t>
    </w:r>
    <w:r w:rsidR="009B2F5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A9FD8" w14:textId="77777777" w:rsidR="00C54EF2" w:rsidRDefault="00C54EF2" w:rsidP="001125B4">
      <w:pPr>
        <w:spacing w:after="80"/>
      </w:pPr>
      <w:r>
        <w:t>_________________</w:t>
      </w:r>
    </w:p>
  </w:footnote>
  <w:footnote w:type="continuationSeparator" w:id="0">
    <w:p w14:paraId="6174116C" w14:textId="77777777" w:rsidR="00C54EF2" w:rsidRPr="001125B4" w:rsidRDefault="00C54EF2" w:rsidP="001125B4">
      <w:pPr>
        <w:spacing w:after="80"/>
      </w:pPr>
      <w:r>
        <w:t>_________________</w:t>
      </w:r>
    </w:p>
  </w:footnote>
  <w:footnote w:type="continuationNotice" w:id="1">
    <w:p w14:paraId="27E54579" w14:textId="77777777" w:rsidR="00C54EF2" w:rsidRPr="001125B4" w:rsidRDefault="00C54EF2">
      <w:pPr>
        <w:spacing w:before="0" w:line="240" w:lineRule="auto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3DDF" w14:textId="77777777" w:rsidR="000A487B" w:rsidRDefault="002C48E4" w:rsidP="0054649E">
    <w:pPr>
      <w:pStyle w:val="Koptekst"/>
    </w:pPr>
    <w:r>
      <w:rPr>
        <w:noProof/>
      </w:rPr>
      <w:drawing>
        <wp:inline distT="0" distB="0" distL="0" distR="0" wp14:anchorId="68C29F57" wp14:editId="0D67ACF7">
          <wp:extent cx="1356747" cy="1105080"/>
          <wp:effectExtent l="0" t="0" r="0" b="0"/>
          <wp:docPr id="2001716963" name="Afbeelding 1" descr="Afbeelding met tekst, Graphics, symbool, grafische vormgev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1716963" name="Afbeelding 1" descr="Afbeelding met tekst, Graphics, symbool, grafische vormgeving&#10;&#10;Automatisch gegenereerde beschrijvi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43" b="9889"/>
                  <a:stretch/>
                </pic:blipFill>
                <pic:spPr bwMode="auto">
                  <a:xfrm>
                    <a:off x="0" y="0"/>
                    <a:ext cx="1401605" cy="11416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9A7F5" w14:textId="77777777" w:rsidR="00492D22" w:rsidRDefault="00492D22">
    <w:pPr>
      <w:pStyle w:val="Koptekst"/>
    </w:pPr>
    <w:r>
      <w:rPr>
        <w:noProof/>
      </w:rPr>
      <w:drawing>
        <wp:inline distT="0" distB="0" distL="0" distR="0" wp14:anchorId="5D6349D5" wp14:editId="451462DF">
          <wp:extent cx="1356747" cy="1105080"/>
          <wp:effectExtent l="0" t="0" r="0" b="0"/>
          <wp:docPr id="1838332323" name="Afbeelding 1" descr="Afbeelding met tekst, Graphics, symbool, grafische vormgev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1716963" name="Afbeelding 1" descr="Afbeelding met tekst, Graphics, symbool, grafische vormgeving&#10;&#10;Automatisch gegenereerde beschrijvi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43" b="9889"/>
                  <a:stretch/>
                </pic:blipFill>
                <pic:spPr bwMode="auto">
                  <a:xfrm>
                    <a:off x="0" y="0"/>
                    <a:ext cx="1401605" cy="11416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7E58D" w14:textId="77777777" w:rsidR="00B47CBA" w:rsidRDefault="00B47CBA" w:rsidP="00133362">
    <w:pPr>
      <w:pStyle w:val="Koptekst"/>
    </w:pPr>
    <w:r>
      <w:rPr>
        <w:noProof/>
        <w:lang w:eastAsia="nl-BE"/>
      </w:rPr>
      <w:drawing>
        <wp:inline distT="0" distB="0" distL="0" distR="0" wp14:anchorId="3A21CD78" wp14:editId="3DD440DF">
          <wp:extent cx="853200" cy="692507"/>
          <wp:effectExtent l="0" t="0" r="4445" b="0"/>
          <wp:docPr id="1707458525" name="Afbeelding 17074585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Afbeelding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00" cy="692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4D1598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301106116" o:spid="_x0000_i1025" type="#_x0000_t75" style="width:86.4pt;height:86.4pt;visibility:visible;mso-wrap-style:square">
            <v:imagedata r:id="rId1" o:title=""/>
          </v:shape>
        </w:pict>
      </mc:Choice>
      <mc:Fallback>
        <w:drawing>
          <wp:inline distT="0" distB="0" distL="0" distR="0" wp14:anchorId="119D4913" wp14:editId="5A092010">
            <wp:extent cx="1097280" cy="1097280"/>
            <wp:effectExtent l="0" t="0" r="0" b="0"/>
            <wp:docPr id="301106116" name="Afbeelding 301106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696A63E1" id="Afbeelding 1545854879" o:spid="_x0000_i1025" type="#_x0000_t75" style="width:86.4pt;height:86.4pt;visibility:visible;mso-wrap-style:square">
            <v:imagedata r:id="rId3" o:title=""/>
          </v:shape>
        </w:pict>
      </mc:Choice>
      <mc:Fallback>
        <w:drawing>
          <wp:inline distT="0" distB="0" distL="0" distR="0" wp14:anchorId="2B1FEE90" wp14:editId="030FE19C">
            <wp:extent cx="1097280" cy="1097280"/>
            <wp:effectExtent l="0" t="0" r="0" b="0"/>
            <wp:docPr id="1545854879" name="Afbeelding 1545854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241F589C" id="Afbeelding 920928301" o:spid="_x0000_i1025" type="#_x0000_t75" style="width:86.4pt;height:86.4pt;visibility:visible;mso-wrap-style:square">
            <v:imagedata r:id="rId5" o:title=""/>
          </v:shape>
        </w:pict>
      </mc:Choice>
      <mc:Fallback>
        <w:drawing>
          <wp:inline distT="0" distB="0" distL="0" distR="0" wp14:anchorId="134EC23D" wp14:editId="4F7E6A37">
            <wp:extent cx="1097280" cy="1097280"/>
            <wp:effectExtent l="0" t="0" r="0" b="0"/>
            <wp:docPr id="920928301" name="Afbeelding 920928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40253F"/>
    <w:multiLevelType w:val="multilevel"/>
    <w:tmpl w:val="08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E111DD"/>
    <w:multiLevelType w:val="multilevel"/>
    <w:tmpl w:val="189437D8"/>
    <w:numStyleLink w:val="AMBRASSADETABELTITEL"/>
  </w:abstractNum>
  <w:abstractNum w:abstractNumId="2" w15:restartNumberingAfterBreak="0">
    <w:nsid w:val="04BE25FF"/>
    <w:multiLevelType w:val="multilevel"/>
    <w:tmpl w:val="D8967FE0"/>
    <w:numStyleLink w:val="AMBRASSADEKOPNUM"/>
  </w:abstractNum>
  <w:abstractNum w:abstractNumId="3" w15:restartNumberingAfterBreak="0">
    <w:nsid w:val="05897D39"/>
    <w:multiLevelType w:val="hybridMultilevel"/>
    <w:tmpl w:val="B82CEF8E"/>
    <w:lvl w:ilvl="0" w:tplc="B5B43708"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="Times New Roman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111365"/>
    <w:multiLevelType w:val="multilevel"/>
    <w:tmpl w:val="189437D8"/>
    <w:styleLink w:val="AMBRASSADETABELTITEL"/>
    <w:lvl w:ilvl="0">
      <w:start w:val="1"/>
      <w:numFmt w:val="bullet"/>
      <w:pStyle w:val="tabeltitel"/>
      <w:lvlText w:val=""/>
      <w:lvlJc w:val="left"/>
      <w:pPr>
        <w:ind w:left="227" w:hanging="227"/>
      </w:pPr>
      <w:rPr>
        <w:rFonts w:ascii="Wingdings 3" w:hAnsi="Wingdings 3" w:hint="default"/>
        <w:color w:val="auto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8D28E7"/>
    <w:multiLevelType w:val="multilevel"/>
    <w:tmpl w:val="932C76EC"/>
    <w:styleLink w:val="AMBRASSADENUM"/>
    <w:lvl w:ilvl="0">
      <w:start w:val="1"/>
      <w:numFmt w:val="decimal"/>
      <w:pStyle w:val="lijstnummer1"/>
      <w:lvlText w:val="%1"/>
      <w:lvlJc w:val="left"/>
      <w:pPr>
        <w:tabs>
          <w:tab w:val="num" w:pos="255"/>
        </w:tabs>
        <w:ind w:left="255" w:hanging="255"/>
      </w:pPr>
      <w:rPr>
        <w:rFonts w:ascii="Trebuchet MS" w:hAnsi="Trebuchet MS" w:hint="default"/>
        <w:b/>
        <w:i w:val="0"/>
        <w:sz w:val="15"/>
      </w:rPr>
    </w:lvl>
    <w:lvl w:ilvl="1">
      <w:start w:val="1"/>
      <w:numFmt w:val="bullet"/>
      <w:pStyle w:val="lijstnummer2"/>
      <w:lvlText w:val="-"/>
      <w:lvlJc w:val="left"/>
      <w:pPr>
        <w:tabs>
          <w:tab w:val="num" w:pos="454"/>
        </w:tabs>
        <w:ind w:left="624" w:hanging="170"/>
      </w:pPr>
      <w:rPr>
        <w:rFonts w:ascii="Trebuchet MS" w:hAnsi="Trebuchet MS" w:hint="default"/>
        <w:b/>
        <w:i w:val="0"/>
        <w:color w:val="auto"/>
      </w:rPr>
    </w:lvl>
    <w:lvl w:ilvl="2">
      <w:start w:val="1"/>
      <w:numFmt w:val="bullet"/>
      <w:pStyle w:val="lijstnummer3"/>
      <w:lvlText w:val="−"/>
      <w:lvlJc w:val="left"/>
      <w:pPr>
        <w:tabs>
          <w:tab w:val="num" w:pos="822"/>
        </w:tabs>
        <w:ind w:left="1021" w:hanging="199"/>
      </w:pPr>
      <w:rPr>
        <w:rFonts w:ascii="Trebuchet MS" w:hAnsi="Trebuchet MS" w:hint="default"/>
        <w:b w:val="0"/>
        <w:i w:val="0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E9F2302"/>
    <w:multiLevelType w:val="multilevel"/>
    <w:tmpl w:val="464655FE"/>
    <w:numStyleLink w:val="AMBRASSADEKADERNUM"/>
  </w:abstractNum>
  <w:abstractNum w:abstractNumId="7" w15:restartNumberingAfterBreak="0">
    <w:nsid w:val="13111D6B"/>
    <w:multiLevelType w:val="hybridMultilevel"/>
    <w:tmpl w:val="0F50F024"/>
    <w:lvl w:ilvl="0" w:tplc="5E7AC1E6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C5AE9"/>
    <w:multiLevelType w:val="multilevel"/>
    <w:tmpl w:val="E7CE8288"/>
    <w:numStyleLink w:val="AMBRASSADETABELBULLET"/>
  </w:abstractNum>
  <w:abstractNum w:abstractNumId="9" w15:restartNumberingAfterBreak="0">
    <w:nsid w:val="15E9329A"/>
    <w:multiLevelType w:val="multilevel"/>
    <w:tmpl w:val="6B2868CA"/>
    <w:styleLink w:val="AMBRASSADEKADERBULLET"/>
    <w:lvl w:ilvl="0">
      <w:start w:val="1"/>
      <w:numFmt w:val="bullet"/>
      <w:lvlText w:val="•"/>
      <w:lvlJc w:val="left"/>
      <w:pPr>
        <w:ind w:left="533" w:hanging="255"/>
      </w:pPr>
      <w:rPr>
        <w:rFonts w:ascii="Trebuchet MS" w:hAnsi="Trebuchet MS" w:hint="default"/>
        <w:color w:val="auto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AF0273B"/>
    <w:multiLevelType w:val="multilevel"/>
    <w:tmpl w:val="E7CE8288"/>
    <w:styleLink w:val="AMBRASSADETABELBULLET"/>
    <w:lvl w:ilvl="0">
      <w:start w:val="1"/>
      <w:numFmt w:val="bullet"/>
      <w:pStyle w:val="tabellijstopsomming1"/>
      <w:lvlText w:val="•"/>
      <w:lvlJc w:val="left"/>
      <w:pPr>
        <w:ind w:left="255" w:hanging="255"/>
      </w:pPr>
      <w:rPr>
        <w:rFonts w:ascii="Trebuchet MS" w:hAnsi="Trebuchet MS" w:hint="default"/>
        <w:color w:val="auto"/>
      </w:rPr>
    </w:lvl>
    <w:lvl w:ilvl="1">
      <w:start w:val="1"/>
      <w:numFmt w:val="bullet"/>
      <w:pStyle w:val="tabellijstopsomming2"/>
      <w:lvlText w:val="-"/>
      <w:lvlJc w:val="left"/>
      <w:pPr>
        <w:ind w:left="425" w:hanging="170"/>
      </w:pPr>
      <w:rPr>
        <w:rFonts w:ascii="Trebuchet MS" w:hAnsi="Trebuchet MS" w:hint="default"/>
        <w:b/>
        <w:i w:val="0"/>
        <w:color w:val="auto"/>
      </w:rPr>
    </w:lvl>
    <w:lvl w:ilvl="2">
      <w:start w:val="1"/>
      <w:numFmt w:val="bullet"/>
      <w:pStyle w:val="tabellijstopsomming3"/>
      <w:lvlText w:val="−"/>
      <w:lvlJc w:val="left"/>
      <w:pPr>
        <w:ind w:left="624" w:hanging="199"/>
      </w:pPr>
      <w:rPr>
        <w:rFonts w:ascii="Trebuchet MS" w:hAnsi="Trebuchet MS" w:hint="default"/>
        <w:b w:val="0"/>
        <w:i w:val="0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D0325D1"/>
    <w:multiLevelType w:val="hybridMultilevel"/>
    <w:tmpl w:val="E0B626C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7305E"/>
    <w:multiLevelType w:val="multilevel"/>
    <w:tmpl w:val="D8967FE0"/>
    <w:numStyleLink w:val="AMBRASSADEKOPNUM"/>
  </w:abstractNum>
  <w:abstractNum w:abstractNumId="13" w15:restartNumberingAfterBreak="0">
    <w:nsid w:val="243A0077"/>
    <w:multiLevelType w:val="multilevel"/>
    <w:tmpl w:val="D8967FE0"/>
    <w:styleLink w:val="AMBRASSADEKOPNUM"/>
    <w:lvl w:ilvl="0">
      <w:start w:val="1"/>
      <w:numFmt w:val="decimal"/>
      <w:pStyle w:val="Kop1"/>
      <w:lvlText w:val="%1"/>
      <w:lvlJc w:val="left"/>
      <w:pPr>
        <w:ind w:left="369" w:hanging="369"/>
      </w:pPr>
      <w:rPr>
        <w:rFonts w:hint="default"/>
        <w:sz w:val="24"/>
      </w:rPr>
    </w:lvl>
    <w:lvl w:ilvl="1">
      <w:start w:val="1"/>
      <w:numFmt w:val="decimal"/>
      <w:pStyle w:val="Kop2"/>
      <w:lvlText w:val="%1.%2"/>
      <w:lvlJc w:val="left"/>
      <w:pPr>
        <w:ind w:left="510" w:hanging="510"/>
      </w:pPr>
      <w:rPr>
        <w:rFonts w:hint="default"/>
        <w:sz w:val="20"/>
      </w:rPr>
    </w:lvl>
    <w:lvl w:ilvl="2">
      <w:start w:val="1"/>
      <w:numFmt w:val="decimal"/>
      <w:pStyle w:val="Kop3"/>
      <w:lvlText w:val="%1.%2.%3"/>
      <w:lvlJc w:val="left"/>
      <w:pPr>
        <w:ind w:left="680" w:hanging="680"/>
      </w:pPr>
      <w:rPr>
        <w:rFonts w:hint="default"/>
        <w:sz w:val="18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4E76E7F"/>
    <w:multiLevelType w:val="multilevel"/>
    <w:tmpl w:val="464655FE"/>
    <w:styleLink w:val="AMBRASSADEKADERNUM"/>
    <w:lvl w:ilvl="0">
      <w:start w:val="1"/>
      <w:numFmt w:val="decimal"/>
      <w:pStyle w:val="kaderlijstnummer"/>
      <w:lvlText w:val="%1"/>
      <w:lvlJc w:val="left"/>
      <w:pPr>
        <w:ind w:left="533" w:hanging="255"/>
      </w:pPr>
      <w:rPr>
        <w:rFonts w:ascii="Trebuchet MS" w:hAnsi="Trebuchet MS" w:hint="default"/>
        <w:b/>
        <w:i w:val="0"/>
        <w:sz w:val="15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A11174B"/>
    <w:multiLevelType w:val="multilevel"/>
    <w:tmpl w:val="BC72EF9A"/>
    <w:styleLink w:val="AMBRASSADEBULLET"/>
    <w:lvl w:ilvl="0">
      <w:start w:val="1"/>
      <w:numFmt w:val="bullet"/>
      <w:lvlText w:val="•"/>
      <w:lvlJc w:val="left"/>
      <w:pPr>
        <w:tabs>
          <w:tab w:val="num" w:pos="255"/>
        </w:tabs>
        <w:ind w:left="255" w:hanging="255"/>
      </w:pPr>
      <w:rPr>
        <w:rFonts w:ascii="Trebuchet MS" w:hAnsi="Trebuchet MS" w:hint="default"/>
        <w:color w:val="auto"/>
      </w:rPr>
    </w:lvl>
    <w:lvl w:ilvl="1">
      <w:start w:val="1"/>
      <w:numFmt w:val="bullet"/>
      <w:lvlText w:val="-"/>
      <w:lvlJc w:val="left"/>
      <w:pPr>
        <w:ind w:left="624" w:hanging="170"/>
      </w:pPr>
      <w:rPr>
        <w:rFonts w:ascii="Trebuchet MS" w:hAnsi="Trebuchet MS" w:hint="default"/>
        <w:b/>
        <w:i w:val="0"/>
        <w:color w:val="auto"/>
      </w:rPr>
    </w:lvl>
    <w:lvl w:ilvl="2">
      <w:start w:val="1"/>
      <w:numFmt w:val="bullet"/>
      <w:lvlText w:val="−"/>
      <w:lvlJc w:val="left"/>
      <w:pPr>
        <w:ind w:left="1021" w:hanging="199"/>
      </w:pPr>
      <w:rPr>
        <w:rFonts w:ascii="Trebuchet MS" w:hAnsi="Trebuchet MS" w:hint="default"/>
        <w:b w:val="0"/>
        <w:i w:val="0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AB64F0A"/>
    <w:multiLevelType w:val="hybridMultilevel"/>
    <w:tmpl w:val="F3B4FA9C"/>
    <w:lvl w:ilvl="0" w:tplc="9542A9D2">
      <w:start w:val="1"/>
      <w:numFmt w:val="bullet"/>
      <w:pStyle w:val="lijstbulletsdriehoekniv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CA718A"/>
    <w:multiLevelType w:val="multilevel"/>
    <w:tmpl w:val="08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F14723"/>
    <w:multiLevelType w:val="hybridMultilevel"/>
    <w:tmpl w:val="953815F4"/>
    <w:lvl w:ilvl="0" w:tplc="54B64584">
      <w:start w:val="1"/>
      <w:numFmt w:val="bullet"/>
      <w:pStyle w:val="lijstbulletsschildniv2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F20CBF"/>
    <w:multiLevelType w:val="multilevel"/>
    <w:tmpl w:val="08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B031010"/>
    <w:multiLevelType w:val="hybridMultilevel"/>
    <w:tmpl w:val="4482801E"/>
    <w:lvl w:ilvl="0" w:tplc="8CC6F902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0D49AE"/>
    <w:multiLevelType w:val="multilevel"/>
    <w:tmpl w:val="997A7CB4"/>
    <w:styleLink w:val="AMBRASSADETABELNUM"/>
    <w:lvl w:ilvl="0">
      <w:start w:val="1"/>
      <w:numFmt w:val="decimal"/>
      <w:pStyle w:val="tabellijstnummer1"/>
      <w:lvlText w:val="%1"/>
      <w:lvlJc w:val="left"/>
      <w:pPr>
        <w:ind w:left="255" w:hanging="255"/>
      </w:pPr>
      <w:rPr>
        <w:rFonts w:ascii="Trebuchet MS" w:hAnsi="Trebuchet MS" w:hint="default"/>
        <w:b/>
        <w:i w:val="0"/>
        <w:sz w:val="15"/>
      </w:rPr>
    </w:lvl>
    <w:lvl w:ilvl="1">
      <w:start w:val="1"/>
      <w:numFmt w:val="bullet"/>
      <w:pStyle w:val="tabellijstnummer2"/>
      <w:lvlText w:val="-"/>
      <w:lvlJc w:val="left"/>
      <w:pPr>
        <w:ind w:left="425" w:hanging="170"/>
      </w:pPr>
      <w:rPr>
        <w:rFonts w:ascii="Trebuchet MS" w:hAnsi="Trebuchet MS" w:hint="default"/>
        <w:b/>
        <w:i w:val="0"/>
        <w:color w:val="auto"/>
      </w:rPr>
    </w:lvl>
    <w:lvl w:ilvl="2">
      <w:start w:val="1"/>
      <w:numFmt w:val="bullet"/>
      <w:pStyle w:val="tabellijstnummer3"/>
      <w:lvlText w:val="−"/>
      <w:lvlJc w:val="left"/>
      <w:pPr>
        <w:ind w:left="624" w:hanging="199"/>
      </w:pPr>
      <w:rPr>
        <w:rFonts w:ascii="Trebuchet MS" w:hAnsi="Trebuchet MS" w:hint="default"/>
        <w:b w:val="0"/>
        <w:i w:val="0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1756423"/>
    <w:multiLevelType w:val="hybridMultilevel"/>
    <w:tmpl w:val="5942906A"/>
    <w:lvl w:ilvl="0" w:tplc="4BE61CA6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A9169A"/>
    <w:multiLevelType w:val="hybridMultilevel"/>
    <w:tmpl w:val="AD0401F4"/>
    <w:lvl w:ilvl="0" w:tplc="714A803C">
      <w:start w:val="1"/>
      <w:numFmt w:val="bullet"/>
      <w:pStyle w:val="lijstbulletskroon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8A222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AAD9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649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2AAE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4EBF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708E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4696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741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52C6C"/>
    <w:multiLevelType w:val="multilevel"/>
    <w:tmpl w:val="08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6C74A4B"/>
    <w:multiLevelType w:val="multilevel"/>
    <w:tmpl w:val="932C76EC"/>
    <w:numStyleLink w:val="AMBRASSADENUM"/>
  </w:abstractNum>
  <w:abstractNum w:abstractNumId="26" w15:restartNumberingAfterBreak="0">
    <w:nsid w:val="5A0F3750"/>
    <w:multiLevelType w:val="singleLevel"/>
    <w:tmpl w:val="ED9C33D6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</w:abstractNum>
  <w:abstractNum w:abstractNumId="27" w15:restartNumberingAfterBreak="0">
    <w:nsid w:val="5BA93B16"/>
    <w:multiLevelType w:val="multilevel"/>
    <w:tmpl w:val="997A7CB4"/>
    <w:numStyleLink w:val="AMBRASSADETABELNUM"/>
  </w:abstractNum>
  <w:abstractNum w:abstractNumId="28" w15:restartNumberingAfterBreak="0">
    <w:nsid w:val="5D8627AA"/>
    <w:multiLevelType w:val="hybridMultilevel"/>
    <w:tmpl w:val="9FD07E4E"/>
    <w:lvl w:ilvl="0" w:tplc="A2D08608">
      <w:start w:val="1"/>
      <w:numFmt w:val="bullet"/>
      <w:pStyle w:val="lijstbulletskroonniv2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CAD8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69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FA1B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8824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5454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A83B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0EC6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44BB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3C48BD"/>
    <w:multiLevelType w:val="multilevel"/>
    <w:tmpl w:val="0813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184458B"/>
    <w:multiLevelType w:val="hybridMultilevel"/>
    <w:tmpl w:val="3F52BAF4"/>
    <w:lvl w:ilvl="0" w:tplc="0CDE09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2C6A16"/>
    <w:multiLevelType w:val="multilevel"/>
    <w:tmpl w:val="5C1E632A"/>
    <w:lvl w:ilvl="0">
      <w:start w:val="1"/>
      <w:numFmt w:val="decimal"/>
      <w:lvlText w:val="%1"/>
      <w:lvlJc w:val="left"/>
      <w:pPr>
        <w:ind w:left="369" w:hanging="369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  <w:sz w:val="20"/>
      </w:rPr>
    </w:lvl>
    <w:lvl w:ilvl="2">
      <w:start w:val="1"/>
      <w:numFmt w:val="bullet"/>
      <w:lvlText w:val=""/>
      <w:lvlJc w:val="left"/>
      <w:pPr>
        <w:ind w:left="680" w:hanging="680"/>
      </w:pPr>
      <w:rPr>
        <w:rFonts w:ascii="Symbol" w:hAnsi="Symbol" w:hint="default"/>
        <w:sz w:val="18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7A8540D"/>
    <w:multiLevelType w:val="hybridMultilevel"/>
    <w:tmpl w:val="E7927AFE"/>
    <w:lvl w:ilvl="0" w:tplc="A0D0D2E2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9B5F5F"/>
    <w:multiLevelType w:val="hybridMultilevel"/>
    <w:tmpl w:val="0BA86A54"/>
    <w:lvl w:ilvl="0" w:tplc="96AA6042">
      <w:start w:val="1"/>
      <w:numFmt w:val="bullet"/>
      <w:pStyle w:val="lijstbulletsschild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6C0B4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5657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16A7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527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E69E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44B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F230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48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AD0568"/>
    <w:multiLevelType w:val="singleLevel"/>
    <w:tmpl w:val="BB3EE3C8"/>
    <w:lvl w:ilvl="0">
      <w:start w:val="1"/>
      <w:numFmt w:val="bullet"/>
      <w:pStyle w:val="kaderlijstopsomming"/>
      <w:lvlText w:val=""/>
      <w:lvlPicBulletId w:val="0"/>
      <w:lvlJc w:val="left"/>
      <w:pPr>
        <w:ind w:left="678" w:hanging="360"/>
      </w:pPr>
      <w:rPr>
        <w:rFonts w:ascii="Symbol" w:hAnsi="Symbol" w:hint="default"/>
        <w:color w:val="auto"/>
      </w:rPr>
    </w:lvl>
  </w:abstractNum>
  <w:abstractNum w:abstractNumId="35" w15:restartNumberingAfterBreak="0">
    <w:nsid w:val="783A140C"/>
    <w:multiLevelType w:val="hybridMultilevel"/>
    <w:tmpl w:val="2EBA1318"/>
    <w:lvl w:ilvl="0" w:tplc="47C241E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B5C01"/>
    <w:multiLevelType w:val="multilevel"/>
    <w:tmpl w:val="D8967FE0"/>
    <w:numStyleLink w:val="AMBRASSADEKOPNUM"/>
  </w:abstractNum>
  <w:abstractNum w:abstractNumId="37" w15:restartNumberingAfterBreak="0">
    <w:nsid w:val="7EE31743"/>
    <w:multiLevelType w:val="hybridMultilevel"/>
    <w:tmpl w:val="BD1A3A58"/>
    <w:lvl w:ilvl="0" w:tplc="6D68893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312926">
    <w:abstractNumId w:val="5"/>
  </w:num>
  <w:num w:numId="2" w16cid:durableId="284969495">
    <w:abstractNumId w:val="15"/>
  </w:num>
  <w:num w:numId="3" w16cid:durableId="2089111629">
    <w:abstractNumId w:val="14"/>
  </w:num>
  <w:num w:numId="4" w16cid:durableId="1523740151">
    <w:abstractNumId w:val="6"/>
  </w:num>
  <w:num w:numId="5" w16cid:durableId="24603967">
    <w:abstractNumId w:val="9"/>
  </w:num>
  <w:num w:numId="6" w16cid:durableId="478426894">
    <w:abstractNumId w:val="34"/>
  </w:num>
  <w:num w:numId="7" w16cid:durableId="113061451">
    <w:abstractNumId w:val="4"/>
  </w:num>
  <w:num w:numId="8" w16cid:durableId="837618459">
    <w:abstractNumId w:val="21"/>
  </w:num>
  <w:num w:numId="9" w16cid:durableId="287274863">
    <w:abstractNumId w:val="10"/>
  </w:num>
  <w:num w:numId="10" w16cid:durableId="1394544654">
    <w:abstractNumId w:val="26"/>
  </w:num>
  <w:num w:numId="11" w16cid:durableId="1354306844">
    <w:abstractNumId w:val="25"/>
  </w:num>
  <w:num w:numId="12" w16cid:durableId="2057729607">
    <w:abstractNumId w:val="8"/>
  </w:num>
  <w:num w:numId="13" w16cid:durableId="645936820">
    <w:abstractNumId w:val="27"/>
  </w:num>
  <w:num w:numId="14" w16cid:durableId="461921497">
    <w:abstractNumId w:val="13"/>
  </w:num>
  <w:num w:numId="15" w16cid:durableId="1472359399">
    <w:abstractNumId w:val="1"/>
  </w:num>
  <w:num w:numId="16" w16cid:durableId="1021006614">
    <w:abstractNumId w:val="2"/>
  </w:num>
  <w:num w:numId="17" w16cid:durableId="782647470">
    <w:abstractNumId w:val="36"/>
  </w:num>
  <w:num w:numId="18" w16cid:durableId="1095706868">
    <w:abstractNumId w:val="12"/>
  </w:num>
  <w:num w:numId="19" w16cid:durableId="1404379021">
    <w:abstractNumId w:val="30"/>
  </w:num>
  <w:num w:numId="20" w16cid:durableId="1330669581">
    <w:abstractNumId w:val="28"/>
  </w:num>
  <w:num w:numId="21" w16cid:durableId="1419400526">
    <w:abstractNumId w:val="23"/>
  </w:num>
  <w:num w:numId="22" w16cid:durableId="448277630">
    <w:abstractNumId w:val="33"/>
  </w:num>
  <w:num w:numId="23" w16cid:durableId="1518495700">
    <w:abstractNumId w:val="16"/>
  </w:num>
  <w:num w:numId="24" w16cid:durableId="1626080787">
    <w:abstractNumId w:val="18"/>
  </w:num>
  <w:num w:numId="25" w16cid:durableId="2050567928">
    <w:abstractNumId w:val="7"/>
  </w:num>
  <w:num w:numId="26" w16cid:durableId="1567718750">
    <w:abstractNumId w:val="24"/>
  </w:num>
  <w:num w:numId="27" w16cid:durableId="1699504804">
    <w:abstractNumId w:val="19"/>
  </w:num>
  <w:num w:numId="28" w16cid:durableId="1325737444">
    <w:abstractNumId w:val="17"/>
  </w:num>
  <w:num w:numId="29" w16cid:durableId="1146162204">
    <w:abstractNumId w:val="31"/>
  </w:num>
  <w:num w:numId="30" w16cid:durableId="508100621">
    <w:abstractNumId w:val="37"/>
  </w:num>
  <w:num w:numId="31" w16cid:durableId="420876552">
    <w:abstractNumId w:val="29"/>
  </w:num>
  <w:num w:numId="32" w16cid:durableId="1695229936">
    <w:abstractNumId w:val="0"/>
  </w:num>
  <w:num w:numId="33" w16cid:durableId="1302690610">
    <w:abstractNumId w:val="20"/>
  </w:num>
  <w:num w:numId="34" w16cid:durableId="1236474854">
    <w:abstractNumId w:val="3"/>
  </w:num>
  <w:num w:numId="35" w16cid:durableId="109322809">
    <w:abstractNumId w:val="32"/>
  </w:num>
  <w:num w:numId="36" w16cid:durableId="468130988">
    <w:abstractNumId w:val="11"/>
  </w:num>
  <w:num w:numId="37" w16cid:durableId="866025262">
    <w:abstractNumId w:val="35"/>
  </w:num>
  <w:num w:numId="38" w16cid:durableId="1953198165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E09"/>
    <w:rsid w:val="000012F1"/>
    <w:rsid w:val="00002604"/>
    <w:rsid w:val="000055F9"/>
    <w:rsid w:val="00005E4E"/>
    <w:rsid w:val="000212C7"/>
    <w:rsid w:val="0003023E"/>
    <w:rsid w:val="00060D21"/>
    <w:rsid w:val="000645F7"/>
    <w:rsid w:val="00071436"/>
    <w:rsid w:val="000A0BB0"/>
    <w:rsid w:val="000A37BD"/>
    <w:rsid w:val="000A487B"/>
    <w:rsid w:val="000B0D95"/>
    <w:rsid w:val="000E7405"/>
    <w:rsid w:val="000F54DC"/>
    <w:rsid w:val="001043F8"/>
    <w:rsid w:val="00106D70"/>
    <w:rsid w:val="001125B4"/>
    <w:rsid w:val="00112977"/>
    <w:rsid w:val="001152E8"/>
    <w:rsid w:val="00117326"/>
    <w:rsid w:val="0012547C"/>
    <w:rsid w:val="00133362"/>
    <w:rsid w:val="0015054C"/>
    <w:rsid w:val="0015160A"/>
    <w:rsid w:val="00152E59"/>
    <w:rsid w:val="00162854"/>
    <w:rsid w:val="00162A94"/>
    <w:rsid w:val="00166500"/>
    <w:rsid w:val="0017129D"/>
    <w:rsid w:val="0017587B"/>
    <w:rsid w:val="00175FAB"/>
    <w:rsid w:val="0018047A"/>
    <w:rsid w:val="001A783C"/>
    <w:rsid w:val="001C589D"/>
    <w:rsid w:val="001D64A9"/>
    <w:rsid w:val="001D6AB1"/>
    <w:rsid w:val="001E50FC"/>
    <w:rsid w:val="00202A2F"/>
    <w:rsid w:val="00247C3D"/>
    <w:rsid w:val="002530F2"/>
    <w:rsid w:val="00262FC7"/>
    <w:rsid w:val="0026467C"/>
    <w:rsid w:val="00283EFC"/>
    <w:rsid w:val="0029030D"/>
    <w:rsid w:val="00290E09"/>
    <w:rsid w:val="002C48E4"/>
    <w:rsid w:val="003016F8"/>
    <w:rsid w:val="00311627"/>
    <w:rsid w:val="003201DE"/>
    <w:rsid w:val="003273B4"/>
    <w:rsid w:val="003324FA"/>
    <w:rsid w:val="00336F7E"/>
    <w:rsid w:val="00337A4A"/>
    <w:rsid w:val="003670BA"/>
    <w:rsid w:val="003B2F88"/>
    <w:rsid w:val="003B3E4B"/>
    <w:rsid w:val="003C141A"/>
    <w:rsid w:val="003C760D"/>
    <w:rsid w:val="003D0462"/>
    <w:rsid w:val="003F320F"/>
    <w:rsid w:val="00400926"/>
    <w:rsid w:val="00412891"/>
    <w:rsid w:val="00435157"/>
    <w:rsid w:val="00443BC8"/>
    <w:rsid w:val="00460540"/>
    <w:rsid w:val="00482337"/>
    <w:rsid w:val="00483005"/>
    <w:rsid w:val="00490D22"/>
    <w:rsid w:val="00491B9C"/>
    <w:rsid w:val="00492D22"/>
    <w:rsid w:val="004A33A0"/>
    <w:rsid w:val="004A57A0"/>
    <w:rsid w:val="004C2114"/>
    <w:rsid w:val="004D30C0"/>
    <w:rsid w:val="004E1A10"/>
    <w:rsid w:val="004F0C70"/>
    <w:rsid w:val="00501460"/>
    <w:rsid w:val="005062ED"/>
    <w:rsid w:val="005223B4"/>
    <w:rsid w:val="00531536"/>
    <w:rsid w:val="00537CFC"/>
    <w:rsid w:val="005417BA"/>
    <w:rsid w:val="0054649E"/>
    <w:rsid w:val="005503A1"/>
    <w:rsid w:val="00560BD6"/>
    <w:rsid w:val="00572FAB"/>
    <w:rsid w:val="00576287"/>
    <w:rsid w:val="00594DFD"/>
    <w:rsid w:val="00595F8A"/>
    <w:rsid w:val="005A48EA"/>
    <w:rsid w:val="005C5534"/>
    <w:rsid w:val="005D2712"/>
    <w:rsid w:val="005D7667"/>
    <w:rsid w:val="005E75B7"/>
    <w:rsid w:val="006005FA"/>
    <w:rsid w:val="0061004D"/>
    <w:rsid w:val="00623FFD"/>
    <w:rsid w:val="006243A9"/>
    <w:rsid w:val="00634162"/>
    <w:rsid w:val="00645E05"/>
    <w:rsid w:val="0066710A"/>
    <w:rsid w:val="00685172"/>
    <w:rsid w:val="006A4542"/>
    <w:rsid w:val="006B5956"/>
    <w:rsid w:val="006C231D"/>
    <w:rsid w:val="006D60CF"/>
    <w:rsid w:val="006D7A54"/>
    <w:rsid w:val="006E2E09"/>
    <w:rsid w:val="006F1EAB"/>
    <w:rsid w:val="007038D0"/>
    <w:rsid w:val="007052CA"/>
    <w:rsid w:val="0070557C"/>
    <w:rsid w:val="00705C7D"/>
    <w:rsid w:val="00715334"/>
    <w:rsid w:val="00736435"/>
    <w:rsid w:val="00742E96"/>
    <w:rsid w:val="00744D67"/>
    <w:rsid w:val="007474D4"/>
    <w:rsid w:val="0075483C"/>
    <w:rsid w:val="00757F65"/>
    <w:rsid w:val="00760739"/>
    <w:rsid w:val="00764715"/>
    <w:rsid w:val="00770551"/>
    <w:rsid w:val="00773771"/>
    <w:rsid w:val="00786CE8"/>
    <w:rsid w:val="007A4F4A"/>
    <w:rsid w:val="007B01BB"/>
    <w:rsid w:val="007B2DE2"/>
    <w:rsid w:val="007B42C3"/>
    <w:rsid w:val="007B6819"/>
    <w:rsid w:val="007C0EB2"/>
    <w:rsid w:val="007C63FC"/>
    <w:rsid w:val="007D0152"/>
    <w:rsid w:val="007D7EED"/>
    <w:rsid w:val="00806687"/>
    <w:rsid w:val="008275DA"/>
    <w:rsid w:val="00830AAD"/>
    <w:rsid w:val="00837466"/>
    <w:rsid w:val="0085481C"/>
    <w:rsid w:val="00861DDE"/>
    <w:rsid w:val="0086367B"/>
    <w:rsid w:val="00871935"/>
    <w:rsid w:val="008809F7"/>
    <w:rsid w:val="0088714A"/>
    <w:rsid w:val="0089703C"/>
    <w:rsid w:val="008B209C"/>
    <w:rsid w:val="008C6ED0"/>
    <w:rsid w:val="008D6807"/>
    <w:rsid w:val="008E013C"/>
    <w:rsid w:val="008E0B8E"/>
    <w:rsid w:val="008E7A79"/>
    <w:rsid w:val="008F1F13"/>
    <w:rsid w:val="008F3994"/>
    <w:rsid w:val="0090799E"/>
    <w:rsid w:val="0091323F"/>
    <w:rsid w:val="0093266F"/>
    <w:rsid w:val="009456B3"/>
    <w:rsid w:val="00965112"/>
    <w:rsid w:val="00983444"/>
    <w:rsid w:val="009976E9"/>
    <w:rsid w:val="009B2F58"/>
    <w:rsid w:val="009B6DB0"/>
    <w:rsid w:val="009D7C25"/>
    <w:rsid w:val="00A11682"/>
    <w:rsid w:val="00A2690F"/>
    <w:rsid w:val="00A323D7"/>
    <w:rsid w:val="00A33775"/>
    <w:rsid w:val="00A357DC"/>
    <w:rsid w:val="00A42883"/>
    <w:rsid w:val="00A45314"/>
    <w:rsid w:val="00A657C7"/>
    <w:rsid w:val="00A77EC2"/>
    <w:rsid w:val="00AA0AB7"/>
    <w:rsid w:val="00AB37BF"/>
    <w:rsid w:val="00AC3B37"/>
    <w:rsid w:val="00AC4941"/>
    <w:rsid w:val="00AC7103"/>
    <w:rsid w:val="00AD4C26"/>
    <w:rsid w:val="00AD68DA"/>
    <w:rsid w:val="00B04707"/>
    <w:rsid w:val="00B25F02"/>
    <w:rsid w:val="00B30E49"/>
    <w:rsid w:val="00B47CBA"/>
    <w:rsid w:val="00B57F01"/>
    <w:rsid w:val="00B60A2C"/>
    <w:rsid w:val="00B70513"/>
    <w:rsid w:val="00B83822"/>
    <w:rsid w:val="00B905BF"/>
    <w:rsid w:val="00B91F10"/>
    <w:rsid w:val="00BC755C"/>
    <w:rsid w:val="00BD6E5F"/>
    <w:rsid w:val="00C13769"/>
    <w:rsid w:val="00C266F0"/>
    <w:rsid w:val="00C40E8F"/>
    <w:rsid w:val="00C423D7"/>
    <w:rsid w:val="00C4619A"/>
    <w:rsid w:val="00C54EF2"/>
    <w:rsid w:val="00C744C5"/>
    <w:rsid w:val="00C81C32"/>
    <w:rsid w:val="00C84494"/>
    <w:rsid w:val="00CA7902"/>
    <w:rsid w:val="00CC3EF5"/>
    <w:rsid w:val="00CF5704"/>
    <w:rsid w:val="00D02523"/>
    <w:rsid w:val="00D03305"/>
    <w:rsid w:val="00D13BB7"/>
    <w:rsid w:val="00D27D5A"/>
    <w:rsid w:val="00D30574"/>
    <w:rsid w:val="00D30659"/>
    <w:rsid w:val="00D44E65"/>
    <w:rsid w:val="00D60AF7"/>
    <w:rsid w:val="00D932A9"/>
    <w:rsid w:val="00D9486F"/>
    <w:rsid w:val="00D949FC"/>
    <w:rsid w:val="00D94CF5"/>
    <w:rsid w:val="00DB02E9"/>
    <w:rsid w:val="00DB2548"/>
    <w:rsid w:val="00DB583D"/>
    <w:rsid w:val="00DC131D"/>
    <w:rsid w:val="00DD0CE4"/>
    <w:rsid w:val="00DE437A"/>
    <w:rsid w:val="00DE4585"/>
    <w:rsid w:val="00DE4672"/>
    <w:rsid w:val="00DE4EB4"/>
    <w:rsid w:val="00DF62FC"/>
    <w:rsid w:val="00E10395"/>
    <w:rsid w:val="00E12926"/>
    <w:rsid w:val="00E17B39"/>
    <w:rsid w:val="00E56808"/>
    <w:rsid w:val="00E62C5F"/>
    <w:rsid w:val="00E94BDF"/>
    <w:rsid w:val="00E9523C"/>
    <w:rsid w:val="00E95A33"/>
    <w:rsid w:val="00E97580"/>
    <w:rsid w:val="00EA5EAE"/>
    <w:rsid w:val="00EA7E39"/>
    <w:rsid w:val="00EC01AB"/>
    <w:rsid w:val="00ED132E"/>
    <w:rsid w:val="00EF5259"/>
    <w:rsid w:val="00F01649"/>
    <w:rsid w:val="00F04128"/>
    <w:rsid w:val="00F23121"/>
    <w:rsid w:val="00F60B28"/>
    <w:rsid w:val="00F73103"/>
    <w:rsid w:val="00FA22D2"/>
    <w:rsid w:val="00FA60B7"/>
    <w:rsid w:val="00FA64C9"/>
    <w:rsid w:val="00FB15A8"/>
    <w:rsid w:val="00FB263C"/>
    <w:rsid w:val="00FD033E"/>
    <w:rsid w:val="00FD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1C711"/>
  <w15:docId w15:val="{9F091705-E23D-4EB0-8BA9-A72B9A93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7" w:unhideWhenUsed="1" w:qFormat="1"/>
    <w:lsdException w:name="heading 5" w:semiHidden="1" w:uiPriority="17" w:unhideWhenUsed="1" w:qFormat="1"/>
    <w:lsdException w:name="heading 6" w:semiHidden="1" w:uiPriority="17" w:unhideWhenUsed="1" w:qFormat="1"/>
    <w:lsdException w:name="heading 7" w:semiHidden="1" w:uiPriority="17" w:unhideWhenUsed="1" w:qFormat="1"/>
    <w:lsdException w:name="heading 8" w:semiHidden="1" w:uiPriority="17" w:unhideWhenUsed="1" w:qFormat="1"/>
    <w:lsdException w:name="heading 9" w:semiHidden="1" w:uiPriority="17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4" w:unhideWhenUsed="1"/>
    <w:lsdException w:name="FollowedHyperlink" w:uiPriority="14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_standaard"/>
    <w:qFormat/>
    <w:rsid w:val="00757F65"/>
    <w:pPr>
      <w:spacing w:before="170" w:line="278" w:lineRule="auto"/>
    </w:pPr>
    <w:rPr>
      <w:rFonts w:ascii="Trebuchet MS" w:hAnsi="Trebuchet MS"/>
      <w:sz w:val="18"/>
      <w:szCs w:val="18"/>
    </w:rPr>
  </w:style>
  <w:style w:type="paragraph" w:styleId="Kop1">
    <w:name w:val="heading 1"/>
    <w:aliases w:val="_Kop 1"/>
    <w:basedOn w:val="Standaard"/>
    <w:next w:val="Standaard"/>
    <w:link w:val="Kop1Char"/>
    <w:uiPriority w:val="2"/>
    <w:qFormat/>
    <w:rsid w:val="00B83822"/>
    <w:pPr>
      <w:keepNext/>
      <w:keepLines/>
      <w:numPr>
        <w:numId w:val="18"/>
      </w:numPr>
      <w:spacing w:before="454" w:after="113"/>
      <w:outlineLvl w:val="0"/>
    </w:pPr>
    <w:rPr>
      <w:rFonts w:ascii="Gilroy SemiBold" w:eastAsiaTheme="majorEastAsia" w:hAnsi="Gilroy SemiBold" w:cstheme="majorBidi"/>
      <w:b/>
      <w:bCs/>
      <w:color w:val="000000" w:themeColor="text1"/>
      <w:sz w:val="26"/>
      <w:szCs w:val="20"/>
    </w:rPr>
  </w:style>
  <w:style w:type="paragraph" w:styleId="Kop2">
    <w:name w:val="heading 2"/>
    <w:aliases w:val="_Kop 2"/>
    <w:basedOn w:val="Kop1"/>
    <w:next w:val="Standaard"/>
    <w:link w:val="Kop2Char"/>
    <w:uiPriority w:val="2"/>
    <w:qFormat/>
    <w:rsid w:val="00A357DC"/>
    <w:pPr>
      <w:numPr>
        <w:ilvl w:val="1"/>
      </w:numPr>
      <w:spacing w:before="230"/>
      <w:outlineLvl w:val="1"/>
    </w:pPr>
    <w:rPr>
      <w:sz w:val="22"/>
    </w:rPr>
  </w:style>
  <w:style w:type="paragraph" w:styleId="Kop3">
    <w:name w:val="heading 3"/>
    <w:aliases w:val="_Kop 3"/>
    <w:basedOn w:val="Kop1"/>
    <w:next w:val="Standaard"/>
    <w:link w:val="Kop3Char"/>
    <w:uiPriority w:val="2"/>
    <w:qFormat/>
    <w:rsid w:val="00A357DC"/>
    <w:pPr>
      <w:numPr>
        <w:ilvl w:val="2"/>
      </w:numPr>
      <w:spacing w:before="170" w:after="57"/>
      <w:outlineLvl w:val="2"/>
    </w:pPr>
    <w:rPr>
      <w:sz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4C2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4C26"/>
    <w:rPr>
      <w:rFonts w:ascii="Tahoma" w:hAnsi="Tahoma" w:cs="Tahoma"/>
      <w:sz w:val="16"/>
      <w:szCs w:val="16"/>
    </w:rPr>
  </w:style>
  <w:style w:type="paragraph" w:customStyle="1" w:styleId="lijstbulletsdriehoek">
    <w:name w:val="_lijst bullets driehoek"/>
    <w:basedOn w:val="Standaard"/>
    <w:uiPriority w:val="1"/>
    <w:qFormat/>
    <w:rsid w:val="00757F65"/>
    <w:pPr>
      <w:spacing w:before="57"/>
      <w:ind w:left="360" w:hanging="360"/>
    </w:pPr>
  </w:style>
  <w:style w:type="paragraph" w:customStyle="1" w:styleId="lijstbulletskroonniv2">
    <w:name w:val="_lijst bullets kroon niv 2"/>
    <w:basedOn w:val="lijstbulletsdriehoek"/>
    <w:uiPriority w:val="1"/>
    <w:qFormat/>
    <w:rsid w:val="00764715"/>
    <w:pPr>
      <w:numPr>
        <w:numId w:val="20"/>
      </w:numPr>
    </w:pPr>
  </w:style>
  <w:style w:type="paragraph" w:customStyle="1" w:styleId="lijstopsomming3">
    <w:name w:val="_lijst opsomming 3"/>
    <w:basedOn w:val="lijstbulletsdriehoek"/>
    <w:uiPriority w:val="1"/>
    <w:qFormat/>
    <w:rsid w:val="00764715"/>
    <w:pPr>
      <w:numPr>
        <w:ilvl w:val="2"/>
      </w:numPr>
      <w:ind w:left="360" w:hanging="360"/>
    </w:pPr>
  </w:style>
  <w:style w:type="paragraph" w:customStyle="1" w:styleId="lijstnummer1">
    <w:name w:val="_lijst nummer 1"/>
    <w:basedOn w:val="Standaard"/>
    <w:uiPriority w:val="1"/>
    <w:qFormat/>
    <w:rsid w:val="00764715"/>
    <w:pPr>
      <w:numPr>
        <w:numId w:val="11"/>
      </w:numPr>
      <w:spacing w:before="57"/>
    </w:pPr>
  </w:style>
  <w:style w:type="paragraph" w:customStyle="1" w:styleId="lijstnummer2">
    <w:name w:val="_lijst nummer 2"/>
    <w:basedOn w:val="lijstnummer1"/>
    <w:uiPriority w:val="1"/>
    <w:qFormat/>
    <w:rsid w:val="00764715"/>
    <w:pPr>
      <w:numPr>
        <w:ilvl w:val="1"/>
      </w:numPr>
    </w:pPr>
  </w:style>
  <w:style w:type="paragraph" w:customStyle="1" w:styleId="lijstnummer3">
    <w:name w:val="_lijst nummer 3"/>
    <w:basedOn w:val="lijstnummer1"/>
    <w:uiPriority w:val="1"/>
    <w:qFormat/>
    <w:rsid w:val="00764715"/>
    <w:pPr>
      <w:numPr>
        <w:ilvl w:val="2"/>
      </w:numPr>
    </w:pPr>
  </w:style>
  <w:style w:type="numbering" w:customStyle="1" w:styleId="AMBRASSADENUM">
    <w:name w:val="_AMBRASSADE_NUM"/>
    <w:uiPriority w:val="99"/>
    <w:rsid w:val="00F73103"/>
    <w:pPr>
      <w:numPr>
        <w:numId w:val="1"/>
      </w:numPr>
    </w:pPr>
  </w:style>
  <w:style w:type="numbering" w:customStyle="1" w:styleId="AMBRASSADEBULLET">
    <w:name w:val="_AMBRASSADE_BULLET"/>
    <w:uiPriority w:val="99"/>
    <w:rsid w:val="008E7A79"/>
    <w:pPr>
      <w:numPr>
        <w:numId w:val="2"/>
      </w:numPr>
    </w:pPr>
  </w:style>
  <w:style w:type="character" w:customStyle="1" w:styleId="Kop1Char">
    <w:name w:val="Kop 1 Char"/>
    <w:aliases w:val="_Kop 1 Char"/>
    <w:basedOn w:val="Standaardalinea-lettertype"/>
    <w:link w:val="Kop1"/>
    <w:uiPriority w:val="2"/>
    <w:rsid w:val="00B83822"/>
    <w:rPr>
      <w:rFonts w:ascii="Gilroy SemiBold" w:eastAsiaTheme="majorEastAsia" w:hAnsi="Gilroy SemiBold" w:cstheme="majorBidi"/>
      <w:b/>
      <w:bCs/>
      <w:color w:val="000000" w:themeColor="text1"/>
      <w:sz w:val="26"/>
    </w:rPr>
  </w:style>
  <w:style w:type="character" w:customStyle="1" w:styleId="Kop3Char">
    <w:name w:val="Kop 3 Char"/>
    <w:aliases w:val="_Kop 3 Char"/>
    <w:basedOn w:val="Standaardalinea-lettertype"/>
    <w:link w:val="Kop3"/>
    <w:uiPriority w:val="2"/>
    <w:rsid w:val="00A357DC"/>
    <w:rPr>
      <w:rFonts w:ascii="Trebuchet MS" w:eastAsiaTheme="majorEastAsia" w:hAnsi="Trebuchet MS" w:cstheme="majorBidi"/>
      <w:b/>
      <w:bCs/>
      <w:color w:val="000000" w:themeColor="text1"/>
    </w:rPr>
  </w:style>
  <w:style w:type="character" w:customStyle="1" w:styleId="Kop2Char">
    <w:name w:val="Kop 2 Char"/>
    <w:aliases w:val="_Kop 2 Char"/>
    <w:basedOn w:val="Standaardalinea-lettertype"/>
    <w:link w:val="Kop2"/>
    <w:uiPriority w:val="2"/>
    <w:rsid w:val="00A357DC"/>
    <w:rPr>
      <w:rFonts w:ascii="Trebuchet MS" w:eastAsiaTheme="majorEastAsia" w:hAnsi="Trebuchet MS" w:cstheme="majorBidi"/>
      <w:b/>
      <w:bCs/>
      <w:color w:val="000000" w:themeColor="text1"/>
      <w:sz w:val="22"/>
    </w:rPr>
  </w:style>
  <w:style w:type="paragraph" w:customStyle="1" w:styleId="kadertekst">
    <w:name w:val="_kader_tekst"/>
    <w:basedOn w:val="Standaard"/>
    <w:uiPriority w:val="4"/>
    <w:qFormat/>
    <w:rsid w:val="00A45314"/>
    <w:pPr>
      <w:pBdr>
        <w:top w:val="dotted" w:sz="6" w:space="14" w:color="auto"/>
        <w:left w:val="dotted" w:sz="6" w:space="14" w:color="auto"/>
        <w:bottom w:val="dotted" w:sz="6" w:space="14" w:color="auto"/>
        <w:right w:val="dotted" w:sz="6" w:space="14" w:color="auto"/>
      </w:pBdr>
      <w:spacing w:after="60"/>
      <w:ind w:left="318" w:right="318"/>
    </w:pPr>
  </w:style>
  <w:style w:type="paragraph" w:customStyle="1" w:styleId="standaardzonderwit">
    <w:name w:val="_standaard zonder wit"/>
    <w:basedOn w:val="Standaard"/>
    <w:qFormat/>
    <w:rsid w:val="00764715"/>
    <w:pPr>
      <w:spacing w:before="0"/>
    </w:pPr>
  </w:style>
  <w:style w:type="paragraph" w:customStyle="1" w:styleId="kadertitel">
    <w:name w:val="_kader_titel"/>
    <w:basedOn w:val="Standaard"/>
    <w:uiPriority w:val="3"/>
    <w:qFormat/>
    <w:rsid w:val="00A45314"/>
    <w:pPr>
      <w:pBdr>
        <w:top w:val="dotted" w:sz="6" w:space="14" w:color="auto"/>
        <w:left w:val="dotted" w:sz="6" w:space="14" w:color="auto"/>
        <w:bottom w:val="dotted" w:sz="6" w:space="14" w:color="auto"/>
        <w:right w:val="dotted" w:sz="6" w:space="14" w:color="auto"/>
      </w:pBdr>
      <w:spacing w:after="60"/>
      <w:ind w:left="318" w:right="318"/>
    </w:pPr>
    <w:rPr>
      <w:b/>
      <w:sz w:val="22"/>
      <w:szCs w:val="22"/>
    </w:rPr>
  </w:style>
  <w:style w:type="paragraph" w:customStyle="1" w:styleId="kaderlijstnummer">
    <w:name w:val="_kader_lijst nummer"/>
    <w:basedOn w:val="Standaard"/>
    <w:uiPriority w:val="5"/>
    <w:qFormat/>
    <w:rsid w:val="00A45314"/>
    <w:pPr>
      <w:numPr>
        <w:numId w:val="4"/>
      </w:numPr>
      <w:pBdr>
        <w:top w:val="dotted" w:sz="6" w:space="14" w:color="auto"/>
        <w:left w:val="dotted" w:sz="6" w:space="14" w:color="auto"/>
        <w:bottom w:val="dotted" w:sz="6" w:space="14" w:color="auto"/>
        <w:right w:val="dotted" w:sz="6" w:space="14" w:color="auto"/>
      </w:pBdr>
      <w:spacing w:after="60"/>
      <w:ind w:left="573" w:right="318"/>
    </w:pPr>
  </w:style>
  <w:style w:type="paragraph" w:customStyle="1" w:styleId="kaderlijstopsomming">
    <w:name w:val="_kader_lijst opsomming"/>
    <w:basedOn w:val="Standaard"/>
    <w:uiPriority w:val="5"/>
    <w:qFormat/>
    <w:rsid w:val="00D30574"/>
    <w:pPr>
      <w:numPr>
        <w:numId w:val="6"/>
      </w:numPr>
      <w:pBdr>
        <w:top w:val="dotted" w:sz="6" w:space="14" w:color="auto"/>
        <w:left w:val="dotted" w:sz="6" w:space="14" w:color="auto"/>
        <w:bottom w:val="dotted" w:sz="6" w:space="14" w:color="auto"/>
        <w:right w:val="dotted" w:sz="6" w:space="14" w:color="auto"/>
      </w:pBdr>
      <w:spacing w:after="60"/>
      <w:ind w:right="318"/>
    </w:pPr>
  </w:style>
  <w:style w:type="numbering" w:customStyle="1" w:styleId="AMBRASSADEKADERNUM">
    <w:name w:val="_AMBRASSADE_KADER_NUM"/>
    <w:uiPriority w:val="99"/>
    <w:rsid w:val="00AA0AB7"/>
    <w:pPr>
      <w:numPr>
        <w:numId w:val="3"/>
      </w:numPr>
    </w:pPr>
  </w:style>
  <w:style w:type="numbering" w:customStyle="1" w:styleId="AMBRASSADEKADERBULLET">
    <w:name w:val="_AMBRASSADE_KADER_BULLET"/>
    <w:uiPriority w:val="99"/>
    <w:rsid w:val="00AA0AB7"/>
    <w:pPr>
      <w:numPr>
        <w:numId w:val="5"/>
      </w:numPr>
    </w:pPr>
  </w:style>
  <w:style w:type="table" w:styleId="Tabelraster">
    <w:name w:val="Table Grid"/>
    <w:basedOn w:val="Standaardtabel"/>
    <w:uiPriority w:val="59"/>
    <w:rsid w:val="00301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brassade">
    <w:name w:val="_Tabel_Ambrassade"/>
    <w:basedOn w:val="Standaardtabel"/>
    <w:uiPriority w:val="99"/>
    <w:rsid w:val="0089703C"/>
    <w:pPr>
      <w:spacing w:before="57" w:line="278" w:lineRule="auto"/>
    </w:pPr>
    <w:rPr>
      <w:rFonts w:ascii="Trebuchet MS" w:hAnsi="Trebuchet MS"/>
      <w:sz w:val="18"/>
    </w:rPr>
    <w:tblPr>
      <w:tblInd w:w="164" w:type="dxa"/>
      <w:tblBorders>
        <w:top w:val="dotted" w:sz="6" w:space="0" w:color="auto"/>
        <w:left w:val="dotted" w:sz="6" w:space="0" w:color="auto"/>
        <w:bottom w:val="dotted" w:sz="6" w:space="0" w:color="auto"/>
        <w:right w:val="dotted" w:sz="6" w:space="0" w:color="auto"/>
        <w:insideH w:val="dotted" w:sz="6" w:space="0" w:color="auto"/>
        <w:insideV w:val="dotted" w:sz="6" w:space="0" w:color="auto"/>
      </w:tblBorders>
      <w:tblCellMar>
        <w:top w:w="62" w:type="dxa"/>
        <w:left w:w="136" w:type="dxa"/>
        <w:bottom w:w="79" w:type="dxa"/>
        <w:right w:w="136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paragraph" w:customStyle="1" w:styleId="tabeltekst">
    <w:name w:val="_tabel_tekst"/>
    <w:basedOn w:val="Standaard"/>
    <w:link w:val="tabeltekstChar"/>
    <w:uiPriority w:val="7"/>
    <w:qFormat/>
    <w:rsid w:val="00764715"/>
    <w:pPr>
      <w:spacing w:before="57"/>
    </w:pPr>
  </w:style>
  <w:style w:type="numbering" w:customStyle="1" w:styleId="AMBRASSADETABELTITEL">
    <w:name w:val="_AMBRASSADE_TABEL_TITEL"/>
    <w:uiPriority w:val="99"/>
    <w:rsid w:val="008F3994"/>
    <w:pPr>
      <w:numPr>
        <w:numId w:val="7"/>
      </w:numPr>
    </w:pPr>
  </w:style>
  <w:style w:type="character" w:customStyle="1" w:styleId="tabeltekstChar">
    <w:name w:val="_tabel_tekst Char"/>
    <w:basedOn w:val="Standaardalinea-lettertype"/>
    <w:link w:val="tabeltekst"/>
    <w:uiPriority w:val="7"/>
    <w:rsid w:val="00594DFD"/>
    <w:rPr>
      <w:rFonts w:ascii="Trebuchet MS" w:hAnsi="Trebuchet MS"/>
      <w:sz w:val="18"/>
      <w:szCs w:val="18"/>
    </w:rPr>
  </w:style>
  <w:style w:type="paragraph" w:customStyle="1" w:styleId="tabeltitel">
    <w:name w:val="_tabel_titel"/>
    <w:basedOn w:val="Standaard"/>
    <w:uiPriority w:val="6"/>
    <w:qFormat/>
    <w:rsid w:val="00764715"/>
    <w:pPr>
      <w:numPr>
        <w:numId w:val="15"/>
      </w:numPr>
      <w:spacing w:after="60"/>
    </w:pPr>
    <w:rPr>
      <w:b/>
    </w:rPr>
  </w:style>
  <w:style w:type="paragraph" w:customStyle="1" w:styleId="tabellijstnummer1">
    <w:name w:val="_tabel_lijst nummer 1"/>
    <w:basedOn w:val="tabeltekst"/>
    <w:uiPriority w:val="8"/>
    <w:qFormat/>
    <w:rsid w:val="00764715"/>
    <w:pPr>
      <w:numPr>
        <w:numId w:val="13"/>
      </w:numPr>
    </w:pPr>
  </w:style>
  <w:style w:type="numbering" w:customStyle="1" w:styleId="AMBRASSADETABELNUM">
    <w:name w:val="_AMBRASSADE_TABEL_NUM"/>
    <w:uiPriority w:val="99"/>
    <w:rsid w:val="00EA5EAE"/>
    <w:pPr>
      <w:numPr>
        <w:numId w:val="8"/>
      </w:numPr>
    </w:pPr>
  </w:style>
  <w:style w:type="paragraph" w:customStyle="1" w:styleId="tabellijstnummer2">
    <w:name w:val="_tabel_lijst nummer 2"/>
    <w:basedOn w:val="tabeltekst"/>
    <w:uiPriority w:val="8"/>
    <w:qFormat/>
    <w:rsid w:val="00764715"/>
    <w:pPr>
      <w:numPr>
        <w:ilvl w:val="1"/>
        <w:numId w:val="13"/>
      </w:numPr>
    </w:pPr>
  </w:style>
  <w:style w:type="paragraph" w:customStyle="1" w:styleId="tabellijstnummer3">
    <w:name w:val="_tabel_lijst nummer 3"/>
    <w:basedOn w:val="tabeltekst"/>
    <w:uiPriority w:val="8"/>
    <w:qFormat/>
    <w:rsid w:val="00EA5EAE"/>
    <w:pPr>
      <w:numPr>
        <w:ilvl w:val="2"/>
        <w:numId w:val="13"/>
      </w:numPr>
    </w:pPr>
  </w:style>
  <w:style w:type="paragraph" w:customStyle="1" w:styleId="tabellijstopsomming1">
    <w:name w:val="_tabel_lijst opsomming 1"/>
    <w:basedOn w:val="tabeltekst"/>
    <w:uiPriority w:val="8"/>
    <w:qFormat/>
    <w:rsid w:val="00764715"/>
    <w:pPr>
      <w:numPr>
        <w:numId w:val="12"/>
      </w:numPr>
    </w:pPr>
  </w:style>
  <w:style w:type="paragraph" w:customStyle="1" w:styleId="tabellijstopsomming2">
    <w:name w:val="_tabel_lijst opsomming 2"/>
    <w:basedOn w:val="tabellijstopsomming1"/>
    <w:uiPriority w:val="8"/>
    <w:qFormat/>
    <w:rsid w:val="00764715"/>
    <w:pPr>
      <w:numPr>
        <w:ilvl w:val="1"/>
      </w:numPr>
    </w:pPr>
  </w:style>
  <w:style w:type="paragraph" w:customStyle="1" w:styleId="tabellijstopsomming3">
    <w:name w:val="_tabel_lijst opsomming 3"/>
    <w:basedOn w:val="tabellijstopsomming2"/>
    <w:uiPriority w:val="8"/>
    <w:qFormat/>
    <w:rsid w:val="00764715"/>
    <w:pPr>
      <w:numPr>
        <w:ilvl w:val="2"/>
      </w:numPr>
    </w:pPr>
  </w:style>
  <w:style w:type="numbering" w:customStyle="1" w:styleId="AMBRASSADETABELBULLET">
    <w:name w:val="_AMBRASSADE_TABEL_BULLET"/>
    <w:uiPriority w:val="99"/>
    <w:rsid w:val="00EA5EAE"/>
    <w:pPr>
      <w:numPr>
        <w:numId w:val="9"/>
      </w:numPr>
    </w:pPr>
  </w:style>
  <w:style w:type="paragraph" w:styleId="Koptekst">
    <w:name w:val="header"/>
    <w:aliases w:val="_koptekst"/>
    <w:basedOn w:val="Voettekst"/>
    <w:link w:val="KoptekstChar"/>
    <w:uiPriority w:val="14"/>
    <w:rsid w:val="0054649E"/>
    <w:pPr>
      <w:tabs>
        <w:tab w:val="clear" w:pos="4536"/>
        <w:tab w:val="clear" w:pos="9072"/>
      </w:tabs>
      <w:jc w:val="center"/>
    </w:pPr>
  </w:style>
  <w:style w:type="character" w:customStyle="1" w:styleId="KoptekstChar">
    <w:name w:val="Koptekst Char"/>
    <w:aliases w:val="_koptekst Char"/>
    <w:basedOn w:val="Standaardalinea-lettertype"/>
    <w:link w:val="Koptekst"/>
    <w:uiPriority w:val="14"/>
    <w:rsid w:val="0054649E"/>
    <w:rPr>
      <w:rFonts w:ascii="Trebuchet MS" w:hAnsi="Trebuchet MS"/>
      <w:i/>
      <w:sz w:val="14"/>
      <w:szCs w:val="18"/>
    </w:rPr>
  </w:style>
  <w:style w:type="paragraph" w:styleId="Voettekst">
    <w:name w:val="footer"/>
    <w:aliases w:val="_voettekst"/>
    <w:basedOn w:val="Standaard"/>
    <w:link w:val="VoettekstChar"/>
    <w:uiPriority w:val="14"/>
    <w:rsid w:val="00764715"/>
    <w:pPr>
      <w:tabs>
        <w:tab w:val="center" w:pos="4536"/>
        <w:tab w:val="right" w:pos="9072"/>
      </w:tabs>
      <w:spacing w:before="0" w:line="240" w:lineRule="auto"/>
    </w:pPr>
    <w:rPr>
      <w:i/>
      <w:sz w:val="14"/>
    </w:rPr>
  </w:style>
  <w:style w:type="character" w:customStyle="1" w:styleId="VoettekstChar">
    <w:name w:val="Voettekst Char"/>
    <w:aliases w:val="_voettekst Char"/>
    <w:basedOn w:val="Standaardalinea-lettertype"/>
    <w:link w:val="Voettekst"/>
    <w:uiPriority w:val="14"/>
    <w:rsid w:val="00594DFD"/>
    <w:rPr>
      <w:rFonts w:ascii="Trebuchet MS" w:hAnsi="Trebuchet MS"/>
      <w:i/>
      <w:sz w:val="14"/>
      <w:szCs w:val="18"/>
    </w:rPr>
  </w:style>
  <w:style w:type="character" w:styleId="Tekstvantijdelijkeaanduiding">
    <w:name w:val="Placeholder Text"/>
    <w:basedOn w:val="Standaardalinea-lettertype"/>
    <w:uiPriority w:val="99"/>
    <w:semiHidden/>
    <w:rsid w:val="00B04707"/>
    <w:rPr>
      <w:rFonts w:ascii="Trebuchet MS" w:hAnsi="Trebuchet MS"/>
      <w:color w:val="auto"/>
    </w:rPr>
  </w:style>
  <w:style w:type="paragraph" w:customStyle="1" w:styleId="documenttype">
    <w:name w:val="_documenttype"/>
    <w:basedOn w:val="Standaard"/>
    <w:uiPriority w:val="11"/>
    <w:qFormat/>
    <w:rsid w:val="00757F65"/>
    <w:pPr>
      <w:spacing w:before="40"/>
    </w:pPr>
    <w:rPr>
      <w:b/>
      <w:caps/>
      <w:sz w:val="26"/>
    </w:rPr>
  </w:style>
  <w:style w:type="paragraph" w:styleId="Titel">
    <w:name w:val="Title"/>
    <w:aliases w:val="_documenttitel"/>
    <w:basedOn w:val="Standaard"/>
    <w:next w:val="Standaard"/>
    <w:link w:val="TitelChar"/>
    <w:uiPriority w:val="12"/>
    <w:qFormat/>
    <w:rsid w:val="00757F65"/>
    <w:pPr>
      <w:spacing w:before="60" w:after="40"/>
    </w:pPr>
    <w:rPr>
      <w:rFonts w:ascii="Gilroy ExtraBold" w:hAnsi="Gilroy ExtraBold"/>
      <w:b/>
      <w:sz w:val="36"/>
    </w:rPr>
  </w:style>
  <w:style w:type="character" w:customStyle="1" w:styleId="TitelChar">
    <w:name w:val="Titel Char"/>
    <w:aliases w:val="_documenttitel Char"/>
    <w:basedOn w:val="Standaardalinea-lettertype"/>
    <w:link w:val="Titel"/>
    <w:uiPriority w:val="12"/>
    <w:rsid w:val="00757F65"/>
    <w:rPr>
      <w:rFonts w:ascii="Gilroy ExtraBold" w:hAnsi="Gilroy ExtraBold"/>
      <w:b/>
      <w:sz w:val="36"/>
      <w:szCs w:val="18"/>
    </w:rPr>
  </w:style>
  <w:style w:type="paragraph" w:styleId="Datum">
    <w:name w:val="Date"/>
    <w:aliases w:val="_datum verslag"/>
    <w:basedOn w:val="Standaard"/>
    <w:next w:val="Standaard"/>
    <w:link w:val="DatumChar"/>
    <w:uiPriority w:val="10"/>
    <w:semiHidden/>
    <w:rsid w:val="00764715"/>
    <w:pPr>
      <w:spacing w:before="0" w:after="222"/>
    </w:pPr>
  </w:style>
  <w:style w:type="character" w:customStyle="1" w:styleId="DatumChar">
    <w:name w:val="Datum Char"/>
    <w:aliases w:val="_datum verslag Char"/>
    <w:basedOn w:val="Standaardalinea-lettertype"/>
    <w:link w:val="Datum"/>
    <w:uiPriority w:val="10"/>
    <w:semiHidden/>
    <w:rsid w:val="0075483C"/>
    <w:rPr>
      <w:rFonts w:ascii="Trebuchet MS" w:hAnsi="Trebuchet MS"/>
      <w:sz w:val="18"/>
      <w:szCs w:val="18"/>
    </w:rPr>
  </w:style>
  <w:style w:type="paragraph" w:customStyle="1" w:styleId="aanwezighedenverslag">
    <w:name w:val="_aanwezigheden verslag"/>
    <w:basedOn w:val="Standaard"/>
    <w:uiPriority w:val="13"/>
    <w:semiHidden/>
    <w:qFormat/>
    <w:rsid w:val="00764715"/>
    <w:pPr>
      <w:spacing w:before="222" w:after="222"/>
    </w:pPr>
  </w:style>
  <w:style w:type="paragraph" w:customStyle="1" w:styleId="datumnota">
    <w:name w:val="_datum nota"/>
    <w:basedOn w:val="Datum"/>
    <w:uiPriority w:val="10"/>
    <w:qFormat/>
    <w:rsid w:val="00757F65"/>
    <w:pPr>
      <w:spacing w:after="454"/>
    </w:pPr>
  </w:style>
  <w:style w:type="paragraph" w:styleId="Voetnoottekst">
    <w:name w:val="footnote text"/>
    <w:aliases w:val="_voetnoottekst"/>
    <w:basedOn w:val="Standaard"/>
    <w:link w:val="VoetnoottekstChar"/>
    <w:uiPriority w:val="13"/>
    <w:rsid w:val="00764715"/>
    <w:pPr>
      <w:spacing w:before="40"/>
    </w:pPr>
    <w:rPr>
      <w:sz w:val="14"/>
      <w:szCs w:val="20"/>
    </w:rPr>
  </w:style>
  <w:style w:type="character" w:customStyle="1" w:styleId="VoetnoottekstChar">
    <w:name w:val="Voetnoottekst Char"/>
    <w:aliases w:val="_voetnoottekst Char"/>
    <w:basedOn w:val="Standaardalinea-lettertype"/>
    <w:link w:val="Voetnoottekst"/>
    <w:uiPriority w:val="13"/>
    <w:rsid w:val="00594DFD"/>
    <w:rPr>
      <w:rFonts w:ascii="Trebuchet MS" w:hAnsi="Trebuchet MS"/>
      <w:sz w:val="14"/>
    </w:rPr>
  </w:style>
  <w:style w:type="character" w:styleId="Voetnootmarkering">
    <w:name w:val="footnote reference"/>
    <w:aliases w:val="_voetnootmarkering"/>
    <w:basedOn w:val="Standaardalinea-lettertype"/>
    <w:uiPriority w:val="13"/>
    <w:rsid w:val="001125B4"/>
    <w:rPr>
      <w:b/>
      <w:vertAlign w:val="superscript"/>
    </w:rPr>
  </w:style>
  <w:style w:type="paragraph" w:customStyle="1" w:styleId="lijstvervolg1">
    <w:name w:val="_lijst vervolg 1"/>
    <w:basedOn w:val="lijstnummer1"/>
    <w:uiPriority w:val="1"/>
    <w:qFormat/>
    <w:rsid w:val="00764715"/>
    <w:pPr>
      <w:numPr>
        <w:numId w:val="0"/>
      </w:numPr>
      <w:ind w:left="255"/>
    </w:pPr>
  </w:style>
  <w:style w:type="paragraph" w:customStyle="1" w:styleId="lijstvervolg2">
    <w:name w:val="_lijst vervolg 2"/>
    <w:basedOn w:val="lijstnummer2"/>
    <w:uiPriority w:val="1"/>
    <w:qFormat/>
    <w:rsid w:val="00764715"/>
    <w:pPr>
      <w:numPr>
        <w:ilvl w:val="0"/>
        <w:numId w:val="0"/>
      </w:numPr>
      <w:ind w:left="624"/>
    </w:pPr>
  </w:style>
  <w:style w:type="paragraph" w:customStyle="1" w:styleId="lijstvervolg3">
    <w:name w:val="_lijst vervolg 3"/>
    <w:basedOn w:val="lijstnummer3"/>
    <w:uiPriority w:val="1"/>
    <w:qFormat/>
    <w:rsid w:val="00764715"/>
    <w:pPr>
      <w:numPr>
        <w:ilvl w:val="0"/>
        <w:numId w:val="0"/>
      </w:numPr>
      <w:ind w:left="1021"/>
    </w:pPr>
  </w:style>
  <w:style w:type="paragraph" w:customStyle="1" w:styleId="eindestijlenAmbrassade">
    <w:name w:val="===einde stijlen Ambrassade==="/>
    <w:basedOn w:val="Standaard"/>
    <w:uiPriority w:val="15"/>
    <w:qFormat/>
    <w:rsid w:val="00594DFD"/>
  </w:style>
  <w:style w:type="paragraph" w:customStyle="1" w:styleId="secundairestijlen">
    <w:name w:val="===secundaire stijlen==="/>
    <w:basedOn w:val="Standaard"/>
    <w:uiPriority w:val="9"/>
    <w:qFormat/>
    <w:rsid w:val="00594DFD"/>
  </w:style>
  <w:style w:type="paragraph" w:customStyle="1" w:styleId="verslaggever">
    <w:name w:val="_verslaggever"/>
    <w:basedOn w:val="aanwezighedenverslag"/>
    <w:uiPriority w:val="13"/>
    <w:semiHidden/>
    <w:qFormat/>
    <w:rsid w:val="00B04707"/>
    <w:pPr>
      <w:spacing w:after="454"/>
    </w:pPr>
  </w:style>
  <w:style w:type="character" w:styleId="Hyperlink">
    <w:name w:val="Hyperlink"/>
    <w:basedOn w:val="Standaardalinea-lettertype"/>
    <w:uiPriority w:val="14"/>
    <w:rsid w:val="00DD0CE4"/>
    <w:rPr>
      <w:color w:val="066FB6" w:themeColor="accent1"/>
      <w:u w:val="single"/>
    </w:rPr>
  </w:style>
  <w:style w:type="numbering" w:customStyle="1" w:styleId="AMBRASSADEKOPNUM">
    <w:name w:val="_AMBRASSADE_KOP_NUM"/>
    <w:uiPriority w:val="99"/>
    <w:rsid w:val="00C423D7"/>
    <w:pPr>
      <w:numPr>
        <w:numId w:val="14"/>
      </w:numPr>
    </w:pPr>
  </w:style>
  <w:style w:type="character" w:styleId="GevolgdeHyperlink">
    <w:name w:val="FollowedHyperlink"/>
    <w:basedOn w:val="Standaardalinea-lettertype"/>
    <w:uiPriority w:val="14"/>
    <w:rsid w:val="00DD0CE4"/>
    <w:rPr>
      <w:color w:val="066FB6" w:themeColor="accent1"/>
      <w:u w:val="single"/>
    </w:rPr>
  </w:style>
  <w:style w:type="paragraph" w:styleId="Lijstalinea">
    <w:name w:val="List Paragraph"/>
    <w:basedOn w:val="Standaard"/>
    <w:uiPriority w:val="34"/>
    <w:qFormat/>
    <w:rsid w:val="009B6DB0"/>
    <w:pPr>
      <w:ind w:left="720"/>
      <w:contextualSpacing/>
    </w:pPr>
  </w:style>
  <w:style w:type="paragraph" w:customStyle="1" w:styleId="lijstbulletskroon">
    <w:name w:val="_lijst bullets kroon"/>
    <w:basedOn w:val="lijstbulletsdriehoek"/>
    <w:qFormat/>
    <w:rsid w:val="00D30574"/>
    <w:pPr>
      <w:numPr>
        <w:numId w:val="21"/>
      </w:numPr>
      <w:ind w:left="357" w:hanging="357"/>
    </w:pPr>
  </w:style>
  <w:style w:type="paragraph" w:customStyle="1" w:styleId="lijstbulletsschild">
    <w:name w:val="_lijst bullets schild"/>
    <w:basedOn w:val="lijstbulletskroon"/>
    <w:next w:val="lijstbulletskroon"/>
    <w:qFormat/>
    <w:rsid w:val="00D30574"/>
    <w:pPr>
      <w:numPr>
        <w:numId w:val="22"/>
      </w:numPr>
      <w:ind w:left="357" w:hanging="357"/>
    </w:pPr>
  </w:style>
  <w:style w:type="paragraph" w:customStyle="1" w:styleId="lijstbulletsdriehoekniv2">
    <w:name w:val="_lijst bullets driehoek niv 2"/>
    <w:basedOn w:val="lijstbulletskroonniv2"/>
    <w:qFormat/>
    <w:rsid w:val="000212C7"/>
    <w:pPr>
      <w:numPr>
        <w:numId w:val="23"/>
      </w:numPr>
    </w:pPr>
  </w:style>
  <w:style w:type="paragraph" w:customStyle="1" w:styleId="lijstbulletsschildniv2">
    <w:name w:val="_lijst bullets schild niv 2"/>
    <w:basedOn w:val="lijstbulletskroonniv2"/>
    <w:qFormat/>
    <w:rsid w:val="000212C7"/>
    <w:pPr>
      <w:numPr>
        <w:numId w:val="24"/>
      </w:numPr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D680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D680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D6807"/>
    <w:rPr>
      <w:rFonts w:ascii="Trebuchet MS" w:hAnsi="Trebuchet MS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456B3"/>
    <w:pPr>
      <w:pBdr>
        <w:top w:val="single" w:sz="4" w:space="10" w:color="066FB6" w:themeColor="accent1"/>
        <w:bottom w:val="single" w:sz="4" w:space="10" w:color="066FB6" w:themeColor="accent1"/>
      </w:pBdr>
      <w:spacing w:before="360" w:after="360"/>
      <w:ind w:left="864" w:right="864"/>
      <w:jc w:val="center"/>
    </w:pPr>
    <w:rPr>
      <w:i/>
      <w:iCs/>
      <w:color w:val="066FB6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456B3"/>
    <w:rPr>
      <w:rFonts w:ascii="Trebuchet MS" w:hAnsi="Trebuchet MS"/>
      <w:i/>
      <w:iCs/>
      <w:color w:val="066FB6" w:themeColor="accent1"/>
      <w:sz w:val="18"/>
      <w:szCs w:val="1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75F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ambrassade.be/nl/kalender/fourage-2025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sadedeken\De%20Ambrassade%20vzw\Club%20Communicatie%20-%20Huisstijl\Microsoft%20Office%20sjablonen\DA%20-%20nota%20(202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719DC80CF124FC3800D59B7DFA40BE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C149DA-DC07-48A2-B1E2-4AA7C436EB0A}"/>
      </w:docPartPr>
      <w:docPartBody>
        <w:p w:rsidR="00000000" w:rsidRDefault="00000000">
          <w:pPr>
            <w:pStyle w:val="D719DC80CF124FC3800D59B7DFA40BEB"/>
          </w:pPr>
          <w:r>
            <w:rPr>
              <w:rStyle w:val="Tekstvantijdelijkeaanduiding"/>
            </w:rPr>
            <w:t>nota</w:t>
          </w:r>
        </w:p>
      </w:docPartBody>
    </w:docPart>
    <w:docPart>
      <w:docPartPr>
        <w:name w:val="5996D3A4A2344A2DA489D2C225291C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D903E82-69A7-493D-9ECA-C1821B819FC3}"/>
      </w:docPartPr>
      <w:docPartBody>
        <w:p w:rsidR="00000000" w:rsidRDefault="00000000">
          <w:pPr>
            <w:pStyle w:val="5996D3A4A2344A2DA489D2C225291C5F"/>
          </w:pPr>
          <w:r w:rsidRPr="005D2712">
            <w:rPr>
              <w:color w:val="FF0000"/>
            </w:rPr>
            <w:t>[</w:t>
          </w:r>
          <w:r w:rsidRPr="005D2712">
            <w:t xml:space="preserve"> klik hier om </w:t>
          </w:r>
          <w:r>
            <w:t>de naam van de nota in te voegen</w:t>
          </w:r>
          <w:r w:rsidRPr="005D2712">
            <w:t xml:space="preserve"> </w:t>
          </w:r>
          <w:r w:rsidRPr="005D2712">
            <w:rPr>
              <w:color w:val="FF0000"/>
            </w:rPr>
            <w:t>]</w:t>
          </w:r>
        </w:p>
      </w:docPartBody>
    </w:docPart>
    <w:docPart>
      <w:docPartPr>
        <w:name w:val="432ECC3A1807422ABEC0605E3EF0EB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5EA63E-67A1-4D14-B588-20BE8225DB10}"/>
      </w:docPartPr>
      <w:docPartBody>
        <w:p w:rsidR="00000000" w:rsidRDefault="00000000">
          <w:pPr>
            <w:pStyle w:val="432ECC3A1807422ABEC0605E3EF0EBCE"/>
          </w:pPr>
          <w:r w:rsidRPr="0075483C">
            <w:rPr>
              <w:rStyle w:val="Tekstvantijdelijkeaanduiding"/>
              <w:b/>
              <w:color w:val="FF0000"/>
            </w:rPr>
            <w:t>[</w:t>
          </w:r>
          <w:r w:rsidRPr="0075483C">
            <w:rPr>
              <w:rStyle w:val="Tekstvantijdelijkeaanduiding"/>
            </w:rPr>
            <w:t xml:space="preserve"> selecteer de publicatiedatum uit het zijmenu </w:t>
          </w:r>
          <w:r w:rsidRPr="0075483C">
            <w:rPr>
              <w:rStyle w:val="Tekstvantijdelijkeaanduiding"/>
              <w:b/>
              <w:color w:val="FF0000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roy SemiBold">
    <w:panose1 w:val="000007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roy ExtraBold">
    <w:panose1 w:val="000009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309"/>
    <w:rsid w:val="006D3309"/>
    <w:rsid w:val="00CA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BE" w:eastAsia="nl-B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Pr>
      <w:rFonts w:ascii="Trebuchet MS" w:hAnsi="Trebuchet MS"/>
      <w:color w:val="auto"/>
    </w:rPr>
  </w:style>
  <w:style w:type="paragraph" w:customStyle="1" w:styleId="D719DC80CF124FC3800D59B7DFA40BEB">
    <w:name w:val="D719DC80CF124FC3800D59B7DFA40BEB"/>
  </w:style>
  <w:style w:type="paragraph" w:customStyle="1" w:styleId="5996D3A4A2344A2DA489D2C225291C5F">
    <w:name w:val="5996D3A4A2344A2DA489D2C225291C5F"/>
  </w:style>
  <w:style w:type="paragraph" w:customStyle="1" w:styleId="432ECC3A1807422ABEC0605E3EF0EBCE">
    <w:name w:val="432ECC3A1807422ABEC0605E3EF0E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Ambrassa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66FB6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root>
  <titel>Copy uitnodigen vrijwilligers</titel>
  <datum>2025-01-15T00:00:00</datum>
</root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ce3742-7a24-4572-aaca-e763e7a001d8" xsi:nil="true"/>
    <lcf76f155ced4ddcb4097134ff3c332f xmlns="4044c965-21d1-4479-8d6b-2a9276c7a825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025450C5E3A649AB36670DAF3D0B89" ma:contentTypeVersion="17" ma:contentTypeDescription="Een nieuw document maken." ma:contentTypeScope="" ma:versionID="d0fa10c0f25386bab86f5fbbde2df884">
  <xsd:schema xmlns:xsd="http://www.w3.org/2001/XMLSchema" xmlns:xs="http://www.w3.org/2001/XMLSchema" xmlns:p="http://schemas.microsoft.com/office/2006/metadata/properties" xmlns:ns2="4044c965-21d1-4479-8d6b-2a9276c7a825" xmlns:ns3="a1ce3742-7a24-4572-aaca-e763e7a001d8" targetNamespace="http://schemas.microsoft.com/office/2006/metadata/properties" ma:root="true" ma:fieldsID="c45e1f42dfdaeff817a85aae2257ffc0" ns2:_="" ns3:_="">
    <xsd:import namespace="4044c965-21d1-4479-8d6b-2a9276c7a825"/>
    <xsd:import namespace="a1ce3742-7a24-4572-aaca-e763e7a00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4c965-21d1-4479-8d6b-2a9276c7a8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708d76f2-5b4b-493c-bc1d-93cc2dbd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e3742-7a24-4572-aaca-e763e7a001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e156a19-5dcc-4f02-8a22-955cd4d538cc}" ma:internalName="TaxCatchAll" ma:showField="CatchAllData" ma:web="a1ce3742-7a24-4572-aaca-e763e7a00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1B0BD9-A7F3-4B5F-AAF5-B95B599EA456}">
  <ds:schemaRefs/>
</ds:datastoreItem>
</file>

<file path=customXml/itemProps2.xml><?xml version="1.0" encoding="utf-8"?>
<ds:datastoreItem xmlns:ds="http://schemas.openxmlformats.org/officeDocument/2006/customXml" ds:itemID="{D66AAE5A-4624-43FF-B9E7-B40CDBBA07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E97161-9055-4055-93CE-575191081A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668831-0F42-416F-9B0A-33A174C02229}">
  <ds:schemaRefs>
    <ds:schemaRef ds:uri="http://schemas.microsoft.com/office/2006/metadata/properties"/>
    <ds:schemaRef ds:uri="http://schemas.microsoft.com/office/infopath/2007/PartnerControls"/>
    <ds:schemaRef ds:uri="a1ce3742-7a24-4572-aaca-e763e7a001d8"/>
    <ds:schemaRef ds:uri="4044c965-21d1-4479-8d6b-2a9276c7a825"/>
  </ds:schemaRefs>
</ds:datastoreItem>
</file>

<file path=customXml/itemProps5.xml><?xml version="1.0" encoding="utf-8"?>
<ds:datastoreItem xmlns:ds="http://schemas.openxmlformats.org/officeDocument/2006/customXml" ds:itemID="{1B0CD6D5-667E-44A6-8E7C-BCB7A4FF4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44c965-21d1-4479-8d6b-2a9276c7a825"/>
    <ds:schemaRef ds:uri="a1ce3742-7a24-4572-aaca-e763e7a00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 - nota (2023)</Template>
  <TotalTime>3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nota</vt:lpstr>
    </vt:vector>
  </TitlesOfParts>
  <Company>De Ambrassade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</dc:title>
  <dc:subject/>
  <dc:creator>Lisa De Deken</dc:creator>
  <cp:keywords/>
  <dc:description/>
  <cp:lastModifiedBy>Lisa De Deken</cp:lastModifiedBy>
  <cp:revision>2</cp:revision>
  <cp:lastPrinted>2018-05-28T12:57:00Z</cp:lastPrinted>
  <dcterms:created xsi:type="dcterms:W3CDTF">2025-01-15T13:52:00Z</dcterms:created>
  <dcterms:modified xsi:type="dcterms:W3CDTF">2025-01-15T13:55:00Z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0x010100CE025450C5E3A649AB36670DAF3D0B89</vt:lpwstr>
  </property>
  <property fmtid="{D5CDD505-2E9C-101B-9397-08002B2CF9AE}" pid="3" name="MediaServiceImageTags">
    <vt:lpwstr/>
  </property>
</Properties>
</file>